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19" w:rsidRDefault="00457ED3" w:rsidP="00BF55C4">
      <w:pPr>
        <w:spacing w:line="360" w:lineRule="auto"/>
        <w:ind w:left="0" w:hanging="2"/>
        <w:jc w:val="center"/>
        <w:rPr>
          <w:sz w:val="24"/>
          <w:szCs w:val="24"/>
        </w:rPr>
      </w:pPr>
      <w:r w:rsidRPr="00E77C5F">
        <w:rPr>
          <w:sz w:val="24"/>
          <w:szCs w:val="24"/>
        </w:rPr>
        <w:t>Ushuaia,</w:t>
      </w:r>
      <w:r w:rsidR="00BF55C4">
        <w:rPr>
          <w:sz w:val="24"/>
          <w:szCs w:val="24"/>
        </w:rPr>
        <w:t xml:space="preserve"> 11/11/21</w:t>
      </w:r>
    </w:p>
    <w:p w:rsidR="00BF55C4" w:rsidRPr="00E77C5F" w:rsidRDefault="00BF55C4" w:rsidP="00BF55C4">
      <w:pPr>
        <w:spacing w:line="360" w:lineRule="auto"/>
        <w:ind w:left="0" w:hanging="2"/>
        <w:jc w:val="center"/>
        <w:rPr>
          <w:sz w:val="24"/>
          <w:szCs w:val="24"/>
        </w:rPr>
      </w:pPr>
    </w:p>
    <w:p w:rsidR="00231966" w:rsidRPr="00E77C5F" w:rsidRDefault="00457ED3" w:rsidP="00C61DBA">
      <w:pPr>
        <w:spacing w:line="360" w:lineRule="auto"/>
        <w:ind w:leftChars="0" w:left="0" w:firstLineChars="0" w:firstLine="709"/>
        <w:jc w:val="both"/>
        <w:rPr>
          <w:sz w:val="24"/>
          <w:szCs w:val="24"/>
        </w:rPr>
      </w:pPr>
      <w:r w:rsidRPr="00E77C5F">
        <w:rPr>
          <w:sz w:val="24"/>
          <w:szCs w:val="24"/>
        </w:rPr>
        <w:t>VISTO el Expediente MOSP- E-</w:t>
      </w:r>
      <w:r w:rsidR="000F1388" w:rsidRPr="00E77C5F">
        <w:rPr>
          <w:sz w:val="24"/>
          <w:szCs w:val="24"/>
        </w:rPr>
        <w:t xml:space="preserve"> </w:t>
      </w:r>
      <w:r w:rsidR="00E77C5F" w:rsidRPr="00E77C5F">
        <w:rPr>
          <w:sz w:val="24"/>
          <w:szCs w:val="24"/>
        </w:rPr>
        <w:t>70</w:t>
      </w:r>
      <w:r w:rsidR="00824416">
        <w:rPr>
          <w:sz w:val="24"/>
          <w:szCs w:val="24"/>
        </w:rPr>
        <w:t>108</w:t>
      </w:r>
      <w:r w:rsidRPr="00E77C5F">
        <w:rPr>
          <w:sz w:val="24"/>
          <w:szCs w:val="24"/>
        </w:rPr>
        <w:t xml:space="preserve"> -2021 del Registro de esta Gobernación y;</w:t>
      </w:r>
    </w:p>
    <w:p w:rsidR="00231966" w:rsidRPr="00F451DA" w:rsidRDefault="00457ED3" w:rsidP="00C61DBA">
      <w:pPr>
        <w:spacing w:line="360" w:lineRule="auto"/>
        <w:ind w:leftChars="0" w:left="0" w:firstLineChars="0" w:firstLine="709"/>
        <w:jc w:val="both"/>
        <w:rPr>
          <w:sz w:val="24"/>
          <w:szCs w:val="24"/>
        </w:rPr>
      </w:pPr>
      <w:r w:rsidRPr="00F451DA">
        <w:rPr>
          <w:sz w:val="24"/>
          <w:szCs w:val="24"/>
        </w:rPr>
        <w:t>CONSIDERANDO</w:t>
      </w:r>
    </w:p>
    <w:p w:rsidR="00231966" w:rsidRPr="00E77C5F" w:rsidRDefault="00457ED3" w:rsidP="00393A71">
      <w:pPr>
        <w:spacing w:line="360" w:lineRule="auto"/>
        <w:ind w:leftChars="0" w:left="0" w:firstLineChars="0" w:firstLine="720"/>
        <w:jc w:val="both"/>
        <w:rPr>
          <w:sz w:val="24"/>
          <w:szCs w:val="24"/>
        </w:rPr>
      </w:pPr>
      <w:r w:rsidRPr="00F451DA">
        <w:rPr>
          <w:sz w:val="24"/>
          <w:szCs w:val="24"/>
        </w:rPr>
        <w:t>Que mediante el mismo tramita la Licitación Pública</w:t>
      </w:r>
      <w:r w:rsidR="009B1FFF" w:rsidRPr="00F451DA">
        <w:rPr>
          <w:sz w:val="24"/>
          <w:szCs w:val="24"/>
        </w:rPr>
        <w:t xml:space="preserve"> Nº</w:t>
      </w:r>
      <w:r w:rsidR="00EE1B46" w:rsidRPr="00F451DA">
        <w:rPr>
          <w:sz w:val="24"/>
          <w:szCs w:val="24"/>
        </w:rPr>
        <w:t xml:space="preserve"> </w:t>
      </w:r>
      <w:r w:rsidR="00D377ED" w:rsidRPr="00F451DA">
        <w:rPr>
          <w:sz w:val="24"/>
          <w:szCs w:val="24"/>
        </w:rPr>
        <w:t>20</w:t>
      </w:r>
      <w:r w:rsidR="00EE1B46" w:rsidRPr="00F451DA">
        <w:rPr>
          <w:sz w:val="24"/>
          <w:szCs w:val="24"/>
        </w:rPr>
        <w:t>/2021</w:t>
      </w:r>
      <w:r w:rsidR="009B1FFF" w:rsidRPr="00F451DA">
        <w:rPr>
          <w:sz w:val="24"/>
          <w:szCs w:val="24"/>
        </w:rPr>
        <w:t xml:space="preserve"> Expediente</w:t>
      </w:r>
      <w:r w:rsidRPr="00E77C5F">
        <w:rPr>
          <w:sz w:val="24"/>
          <w:szCs w:val="24"/>
        </w:rPr>
        <w:t xml:space="preserve"> MOSP E-</w:t>
      </w:r>
      <w:r w:rsidR="00E77C5F" w:rsidRPr="00E77C5F">
        <w:rPr>
          <w:sz w:val="24"/>
          <w:szCs w:val="24"/>
        </w:rPr>
        <w:t xml:space="preserve"> </w:t>
      </w:r>
      <w:r w:rsidR="00DA25CE">
        <w:rPr>
          <w:sz w:val="24"/>
          <w:szCs w:val="24"/>
        </w:rPr>
        <w:t>70108</w:t>
      </w:r>
      <w:r w:rsidR="00E77C5F" w:rsidRPr="00E77C5F">
        <w:rPr>
          <w:sz w:val="24"/>
          <w:szCs w:val="24"/>
        </w:rPr>
        <w:t xml:space="preserve"> </w:t>
      </w:r>
      <w:r w:rsidRPr="00E77C5F">
        <w:rPr>
          <w:sz w:val="24"/>
          <w:szCs w:val="24"/>
        </w:rPr>
        <w:t>-</w:t>
      </w:r>
      <w:r w:rsidR="00E77C5F" w:rsidRPr="00E77C5F">
        <w:rPr>
          <w:sz w:val="24"/>
          <w:szCs w:val="24"/>
        </w:rPr>
        <w:t xml:space="preserve"> </w:t>
      </w:r>
      <w:r w:rsidRPr="00E77C5F">
        <w:rPr>
          <w:sz w:val="24"/>
          <w:szCs w:val="24"/>
        </w:rPr>
        <w:t xml:space="preserve">2021 para la ejecución de los trabajos de la obra: </w:t>
      </w:r>
      <w:bookmarkStart w:id="0" w:name="_Hlk84944441"/>
      <w:r w:rsidRPr="00E77C5F">
        <w:rPr>
          <w:sz w:val="24"/>
          <w:szCs w:val="24"/>
        </w:rPr>
        <w:t>“</w:t>
      </w:r>
      <w:r w:rsidR="00E77C5F" w:rsidRPr="00E77C5F">
        <w:rPr>
          <w:sz w:val="24"/>
          <w:szCs w:val="24"/>
        </w:rPr>
        <w:t xml:space="preserve">CONSTRUCCIÓN CANCHA DE CÉSPED SINTÉTICO </w:t>
      </w:r>
      <w:r w:rsidR="00597465">
        <w:rPr>
          <w:sz w:val="24"/>
          <w:szCs w:val="24"/>
        </w:rPr>
        <w:t>USHUAIA</w:t>
      </w:r>
      <w:r w:rsidRPr="00E77C5F">
        <w:rPr>
          <w:sz w:val="24"/>
          <w:szCs w:val="24"/>
        </w:rPr>
        <w:t>”</w:t>
      </w:r>
      <w:bookmarkEnd w:id="0"/>
      <w:r w:rsidRPr="00E77C5F">
        <w:rPr>
          <w:sz w:val="24"/>
          <w:szCs w:val="24"/>
        </w:rPr>
        <w:t xml:space="preserve"> con un presupuesto oficial de PESOS</w:t>
      </w:r>
      <w:r w:rsidR="00F969AC" w:rsidRPr="00E77C5F">
        <w:rPr>
          <w:sz w:val="24"/>
          <w:szCs w:val="24"/>
        </w:rPr>
        <w:t xml:space="preserve"> </w:t>
      </w:r>
      <w:r w:rsidR="00E77C5F">
        <w:rPr>
          <w:sz w:val="24"/>
          <w:szCs w:val="24"/>
        </w:rPr>
        <w:t xml:space="preserve">CIENTO </w:t>
      </w:r>
      <w:r w:rsidR="00F7037D">
        <w:rPr>
          <w:sz w:val="24"/>
          <w:szCs w:val="24"/>
        </w:rPr>
        <w:t>VEINTITRÉS</w:t>
      </w:r>
      <w:r w:rsidR="00D377ED">
        <w:rPr>
          <w:sz w:val="24"/>
          <w:szCs w:val="24"/>
        </w:rPr>
        <w:t xml:space="preserve"> MILLONES</w:t>
      </w:r>
      <w:r w:rsidR="00F7037D">
        <w:rPr>
          <w:sz w:val="24"/>
          <w:szCs w:val="24"/>
        </w:rPr>
        <w:t xml:space="preserve"> QUINIENTOS </w:t>
      </w:r>
      <w:r w:rsidR="00D377ED">
        <w:rPr>
          <w:sz w:val="24"/>
          <w:szCs w:val="24"/>
        </w:rPr>
        <w:t>CINCUENTA</w:t>
      </w:r>
      <w:r w:rsidR="00F7037D">
        <w:rPr>
          <w:sz w:val="24"/>
          <w:szCs w:val="24"/>
        </w:rPr>
        <w:t xml:space="preserve"> Y OCHO MIL SETECIENTOS VEINTIOCHO </w:t>
      </w:r>
      <w:r w:rsidR="00235419" w:rsidRPr="00E77C5F">
        <w:rPr>
          <w:sz w:val="24"/>
          <w:szCs w:val="24"/>
        </w:rPr>
        <w:t xml:space="preserve">CON </w:t>
      </w:r>
      <w:r w:rsidR="00E77C5F">
        <w:rPr>
          <w:sz w:val="24"/>
          <w:szCs w:val="24"/>
        </w:rPr>
        <w:t>5</w:t>
      </w:r>
      <w:r w:rsidR="00F7037D">
        <w:rPr>
          <w:sz w:val="24"/>
          <w:szCs w:val="24"/>
        </w:rPr>
        <w:t>5</w:t>
      </w:r>
      <w:r w:rsidR="00235419" w:rsidRPr="00E77C5F">
        <w:rPr>
          <w:sz w:val="24"/>
          <w:szCs w:val="24"/>
        </w:rPr>
        <w:t xml:space="preserve">/100 </w:t>
      </w:r>
      <w:r w:rsidRPr="00E77C5F">
        <w:rPr>
          <w:sz w:val="24"/>
          <w:szCs w:val="24"/>
        </w:rPr>
        <w:t>($</w:t>
      </w:r>
      <w:r w:rsidR="00F7037D">
        <w:rPr>
          <w:sz w:val="24"/>
          <w:szCs w:val="24"/>
        </w:rPr>
        <w:t>123.558.728,55</w:t>
      </w:r>
      <w:r w:rsidR="00235419" w:rsidRPr="00E77C5F">
        <w:rPr>
          <w:sz w:val="24"/>
          <w:szCs w:val="24"/>
        </w:rPr>
        <w:t>)</w:t>
      </w:r>
      <w:r w:rsidRPr="00E77C5F">
        <w:rPr>
          <w:sz w:val="24"/>
          <w:szCs w:val="24"/>
        </w:rPr>
        <w:t xml:space="preserve"> y un plazo de ejecución de </w:t>
      </w:r>
      <w:r w:rsidR="0009771A" w:rsidRPr="00E77C5F">
        <w:rPr>
          <w:sz w:val="24"/>
          <w:szCs w:val="24"/>
        </w:rPr>
        <w:t xml:space="preserve">CIENTO </w:t>
      </w:r>
      <w:r w:rsidR="00E77C5F">
        <w:rPr>
          <w:sz w:val="24"/>
          <w:szCs w:val="24"/>
        </w:rPr>
        <w:t>OCHENTA</w:t>
      </w:r>
      <w:r w:rsidRPr="00E77C5F">
        <w:rPr>
          <w:sz w:val="24"/>
          <w:szCs w:val="24"/>
        </w:rPr>
        <w:t xml:space="preserve"> (</w:t>
      </w:r>
      <w:r w:rsidR="0009771A" w:rsidRPr="00E77C5F">
        <w:rPr>
          <w:sz w:val="24"/>
          <w:szCs w:val="24"/>
        </w:rPr>
        <w:t>1</w:t>
      </w:r>
      <w:r w:rsidR="00E77C5F">
        <w:rPr>
          <w:sz w:val="24"/>
          <w:szCs w:val="24"/>
        </w:rPr>
        <w:t>8</w:t>
      </w:r>
      <w:r w:rsidR="0009771A" w:rsidRPr="00E77C5F">
        <w:rPr>
          <w:sz w:val="24"/>
          <w:szCs w:val="24"/>
        </w:rPr>
        <w:t>0</w:t>
      </w:r>
      <w:r w:rsidRPr="00E77C5F">
        <w:rPr>
          <w:sz w:val="24"/>
          <w:szCs w:val="24"/>
        </w:rPr>
        <w:t>) días corridos.</w:t>
      </w:r>
    </w:p>
    <w:p w:rsidR="00CA6326" w:rsidRPr="00CA6326" w:rsidRDefault="00457ED3" w:rsidP="00CA6326">
      <w:pPr>
        <w:spacing w:line="360" w:lineRule="auto"/>
        <w:ind w:leftChars="0" w:left="0" w:firstLineChars="0" w:firstLine="720"/>
        <w:jc w:val="both"/>
        <w:rPr>
          <w:color w:val="000000"/>
          <w:sz w:val="24"/>
          <w:szCs w:val="24"/>
        </w:rPr>
      </w:pPr>
      <w:r w:rsidRPr="00E77C5F">
        <w:rPr>
          <w:color w:val="000000"/>
          <w:sz w:val="24"/>
          <w:szCs w:val="24"/>
        </w:rPr>
        <w:t xml:space="preserve"> Que la presente licitación </w:t>
      </w:r>
      <w:r w:rsidR="00D80833" w:rsidRPr="00E77C5F">
        <w:rPr>
          <w:color w:val="000000"/>
          <w:sz w:val="24"/>
          <w:szCs w:val="24"/>
        </w:rPr>
        <w:t xml:space="preserve">tiene por objeto </w:t>
      </w:r>
      <w:r w:rsidR="00CA6326" w:rsidRPr="00CA6326">
        <w:rPr>
          <w:color w:val="000000"/>
          <w:sz w:val="24"/>
          <w:szCs w:val="24"/>
        </w:rPr>
        <w:t>construcción completa de una Cancha de Fútbol 11 de Césped Sintético, con carga de arena seleccionada y partículas de caucho, incluyendo su Base Portante y la red de drenaje para evacuar los excesos de agua pluvial; contará con las medidas y demarcaciones reglamentarias exigidas por la</w:t>
      </w:r>
      <w:r w:rsidR="00CA6326">
        <w:rPr>
          <w:color w:val="000000"/>
          <w:sz w:val="24"/>
          <w:szCs w:val="24"/>
        </w:rPr>
        <w:t xml:space="preserve"> </w:t>
      </w:r>
      <w:r w:rsidR="00CA6326" w:rsidRPr="00CA6326">
        <w:rPr>
          <w:color w:val="000000"/>
          <w:sz w:val="24"/>
          <w:szCs w:val="24"/>
        </w:rPr>
        <w:t>Asociación del Fútbol Argentino. También contempla la construcción de un cerco perimetral del tipo olímpico, con la altura y la separación de la cancha exigidos por la AFA- la altura final resultante no debe ser inferior a los tres metros (3m.) debiendo preverse, sobre las cabeceras, el espacio para disponer de cercos parapelotas de seis metros (6 m.) de alto; y por último, la adquisición e instalación de dos equipamientos que conformarán los bancos de suplentes reglamentarios.</w:t>
      </w:r>
    </w:p>
    <w:p w:rsidR="00231966" w:rsidRPr="00E77C5F" w:rsidRDefault="004E5E4C" w:rsidP="00393A71">
      <w:pPr>
        <w:spacing w:line="360" w:lineRule="auto"/>
        <w:ind w:left="0" w:hanging="2"/>
        <w:jc w:val="both"/>
        <w:rPr>
          <w:sz w:val="24"/>
          <w:szCs w:val="24"/>
        </w:rPr>
      </w:pPr>
      <w:r w:rsidRPr="00E77C5F">
        <w:rPr>
          <w:color w:val="000000"/>
          <w:sz w:val="24"/>
          <w:szCs w:val="24"/>
        </w:rPr>
        <w:tab/>
      </w:r>
      <w:r w:rsidR="00457ED3" w:rsidRPr="00E77C5F">
        <w:rPr>
          <w:color w:val="000000"/>
          <w:sz w:val="24"/>
          <w:szCs w:val="24"/>
        </w:rPr>
        <w:tab/>
        <w:t>Que, ante ello, las áreas técnicas de</w:t>
      </w:r>
      <w:r w:rsidR="00246F65" w:rsidRPr="00E77C5F">
        <w:rPr>
          <w:color w:val="000000"/>
          <w:sz w:val="24"/>
          <w:szCs w:val="24"/>
        </w:rPr>
        <w:t xml:space="preserve"> </w:t>
      </w:r>
      <w:r w:rsidR="00034CF6" w:rsidRPr="00E77C5F">
        <w:rPr>
          <w:color w:val="000000"/>
          <w:sz w:val="24"/>
          <w:szCs w:val="24"/>
        </w:rPr>
        <w:t>l</w:t>
      </w:r>
      <w:r w:rsidR="00246F65" w:rsidRPr="00E77C5F">
        <w:rPr>
          <w:color w:val="000000"/>
          <w:sz w:val="24"/>
          <w:szCs w:val="24"/>
        </w:rPr>
        <w:t>a</w:t>
      </w:r>
      <w:r w:rsidR="00457ED3" w:rsidRPr="00E77C5F">
        <w:rPr>
          <w:color w:val="000000"/>
          <w:sz w:val="24"/>
          <w:szCs w:val="24"/>
        </w:rPr>
        <w:t xml:space="preserve"> </w:t>
      </w:r>
      <w:r w:rsidR="00246F65" w:rsidRPr="00E77C5F">
        <w:rPr>
          <w:color w:val="000000"/>
          <w:sz w:val="24"/>
          <w:szCs w:val="24"/>
        </w:rPr>
        <w:t xml:space="preserve">Secretaría de Proyectos Integradores del Hábitat </w:t>
      </w:r>
      <w:r w:rsidR="00457ED3" w:rsidRPr="00E77C5F">
        <w:rPr>
          <w:color w:val="000000"/>
          <w:sz w:val="24"/>
          <w:szCs w:val="24"/>
        </w:rPr>
        <w:t>elaboraron la documentación técnica necesaria (relevamiento, documentación gráfica, entre otros) para la realización de la obra.</w:t>
      </w:r>
    </w:p>
    <w:p w:rsidR="00231966" w:rsidRPr="00E77C5F" w:rsidRDefault="00457ED3" w:rsidP="00393A71">
      <w:pPr>
        <w:spacing w:line="360" w:lineRule="auto"/>
        <w:ind w:leftChars="0" w:left="0" w:firstLineChars="0" w:firstLine="720"/>
        <w:jc w:val="both"/>
        <w:rPr>
          <w:sz w:val="24"/>
          <w:szCs w:val="24"/>
        </w:rPr>
      </w:pPr>
      <w:r w:rsidRPr="00CD2D77">
        <w:rPr>
          <w:color w:val="000000"/>
          <w:sz w:val="24"/>
          <w:szCs w:val="24"/>
        </w:rPr>
        <w:t xml:space="preserve">Que, en fecha </w:t>
      </w:r>
      <w:r w:rsidR="006D5B92" w:rsidRPr="00CD2D77">
        <w:rPr>
          <w:color w:val="000000"/>
          <w:sz w:val="24"/>
          <w:szCs w:val="24"/>
        </w:rPr>
        <w:t>01 de noviembre</w:t>
      </w:r>
      <w:r w:rsidRPr="00CD2D77">
        <w:rPr>
          <w:color w:val="000000"/>
          <w:sz w:val="24"/>
          <w:szCs w:val="24"/>
        </w:rPr>
        <w:t xml:space="preserve"> del corriente año consta la intervención de la Sra. Ministr</w:t>
      </w:r>
      <w:r w:rsidR="00034CF6" w:rsidRPr="00CD2D77">
        <w:rPr>
          <w:color w:val="000000"/>
          <w:sz w:val="24"/>
          <w:szCs w:val="24"/>
        </w:rPr>
        <w:t>o</w:t>
      </w:r>
      <w:r w:rsidRPr="00CD2D77">
        <w:rPr>
          <w:color w:val="000000"/>
          <w:sz w:val="24"/>
          <w:szCs w:val="24"/>
        </w:rPr>
        <w:t xml:space="preserve"> de Obras y Servicios Públicos</w:t>
      </w:r>
      <w:r w:rsidR="006D5B92" w:rsidRPr="00CD2D77">
        <w:rPr>
          <w:color w:val="000000"/>
          <w:sz w:val="24"/>
          <w:szCs w:val="24"/>
        </w:rPr>
        <w:t xml:space="preserve"> mediante firma electrónica del expediente digital sobre la nota de solicitud de autorización, </w:t>
      </w:r>
      <w:r w:rsidR="00F451DA" w:rsidRPr="00CD2D77">
        <w:rPr>
          <w:color w:val="000000"/>
          <w:sz w:val="24"/>
          <w:szCs w:val="24"/>
        </w:rPr>
        <w:t xml:space="preserve">conforme consta en el </w:t>
      </w:r>
      <w:r w:rsidR="006D5B92" w:rsidRPr="00CD2D77">
        <w:rPr>
          <w:color w:val="000000"/>
          <w:sz w:val="24"/>
          <w:szCs w:val="24"/>
        </w:rPr>
        <w:t xml:space="preserve">orden </w:t>
      </w:r>
      <w:r w:rsidR="00CD56DB" w:rsidRPr="00CD2D77">
        <w:rPr>
          <w:color w:val="000000"/>
          <w:sz w:val="24"/>
          <w:szCs w:val="24"/>
        </w:rPr>
        <w:t>19</w:t>
      </w:r>
      <w:r w:rsidRPr="00CD2D77">
        <w:rPr>
          <w:color w:val="000000"/>
          <w:sz w:val="24"/>
          <w:szCs w:val="24"/>
        </w:rPr>
        <w:t>.</w:t>
      </w:r>
    </w:p>
    <w:p w:rsidR="00CD2E10" w:rsidRPr="00E77C5F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720"/>
        <w:jc w:val="both"/>
        <w:rPr>
          <w:color w:val="000000"/>
          <w:sz w:val="24"/>
          <w:szCs w:val="24"/>
        </w:rPr>
      </w:pPr>
      <w:r w:rsidRPr="00E77C5F">
        <w:rPr>
          <w:color w:val="000000"/>
          <w:sz w:val="24"/>
          <w:szCs w:val="24"/>
        </w:rPr>
        <w:t>Que en razón de todo lo expuesto corresponde aprobar el Pliego de Bases y Condiciones y Pliego de Especificaciones Técnicas que regirán la presente contratación, que se acompañan como Anexo II y III respectivamente.</w:t>
      </w:r>
    </w:p>
    <w:p w:rsidR="00CD2E10" w:rsidRPr="00E77C5F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 w:rsidRPr="00E77C5F">
        <w:rPr>
          <w:color w:val="000000"/>
          <w:sz w:val="24"/>
          <w:szCs w:val="24"/>
        </w:rPr>
        <w:tab/>
      </w:r>
      <w:r w:rsidRPr="00E77C5F">
        <w:rPr>
          <w:color w:val="000000"/>
          <w:sz w:val="24"/>
          <w:szCs w:val="24"/>
        </w:rPr>
        <w:tab/>
        <w:t>Que es necesario establecer en el aviso para llamado a Licitación Pública las indicaciones principales acerca del objeto, importe de garantía que el proponente deberá constituir  para intervenir en ésta del 1% (uno por ciento), sistema de contratación</w:t>
      </w:r>
      <w:r w:rsidR="00F969AC" w:rsidRPr="00E77C5F">
        <w:rPr>
          <w:color w:val="000000"/>
          <w:sz w:val="24"/>
          <w:szCs w:val="24"/>
        </w:rPr>
        <w:t xml:space="preserve"> ajuste alzado</w:t>
      </w:r>
      <w:r w:rsidRPr="00E77C5F">
        <w:rPr>
          <w:color w:val="000000"/>
          <w:sz w:val="24"/>
          <w:szCs w:val="24"/>
        </w:rPr>
        <w:t xml:space="preserve">, publicitar los puntos más importantes que promuevan la concurrencia, además de determinar lugar, fecha y hora límite  para la entrega de la propuesta y para  celebrar  el acto de apertura de las ofertas, con los datos que se indican en el Anexo I de la presente. </w:t>
      </w:r>
    </w:p>
    <w:p w:rsidR="00CD2E10" w:rsidRPr="00E77C5F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720"/>
        <w:jc w:val="both"/>
        <w:rPr>
          <w:color w:val="000000"/>
          <w:sz w:val="24"/>
          <w:szCs w:val="24"/>
        </w:rPr>
      </w:pPr>
      <w:r w:rsidRPr="00E77C5F">
        <w:rPr>
          <w:color w:val="000000"/>
          <w:sz w:val="24"/>
          <w:szCs w:val="24"/>
        </w:rPr>
        <w:t>Que por tratarse de Licitación Pública</w:t>
      </w:r>
      <w:r w:rsidR="001C0163" w:rsidRPr="00E77C5F">
        <w:rPr>
          <w:color w:val="000000"/>
          <w:sz w:val="24"/>
          <w:szCs w:val="24"/>
        </w:rPr>
        <w:t xml:space="preserve"> Sub Tipo 2</w:t>
      </w:r>
      <w:r w:rsidRPr="00E77C5F">
        <w:rPr>
          <w:color w:val="000000"/>
          <w:sz w:val="24"/>
          <w:szCs w:val="24"/>
        </w:rPr>
        <w:t xml:space="preserve"> corresponde que el aviso del llamado a Licitación se difunda a través de la página web oficial, se publique en el Boletín Oficial Provincial, como </w:t>
      </w:r>
      <w:r w:rsidR="00393A71" w:rsidRPr="00E77C5F">
        <w:rPr>
          <w:color w:val="000000"/>
          <w:sz w:val="24"/>
          <w:szCs w:val="24"/>
        </w:rPr>
        <w:t>mínimo SEIS</w:t>
      </w:r>
      <w:r w:rsidRPr="00E77C5F">
        <w:rPr>
          <w:color w:val="000000"/>
          <w:sz w:val="24"/>
          <w:szCs w:val="24"/>
        </w:rPr>
        <w:t xml:space="preserve"> (06) ediciones y </w:t>
      </w:r>
      <w:r w:rsidR="00341FBC" w:rsidRPr="00E77C5F">
        <w:rPr>
          <w:color w:val="000000"/>
          <w:sz w:val="24"/>
          <w:szCs w:val="24"/>
        </w:rPr>
        <w:t>QUINCE</w:t>
      </w:r>
      <w:r w:rsidRPr="00E77C5F">
        <w:rPr>
          <w:color w:val="000000"/>
          <w:sz w:val="24"/>
          <w:szCs w:val="24"/>
        </w:rPr>
        <w:t xml:space="preserve"> (</w:t>
      </w:r>
      <w:r w:rsidR="00341FBC" w:rsidRPr="00E77C5F">
        <w:rPr>
          <w:color w:val="000000"/>
          <w:sz w:val="24"/>
          <w:szCs w:val="24"/>
        </w:rPr>
        <w:t>1</w:t>
      </w:r>
      <w:r w:rsidRPr="00E77C5F">
        <w:rPr>
          <w:color w:val="000000"/>
          <w:sz w:val="24"/>
          <w:szCs w:val="24"/>
        </w:rPr>
        <w:t xml:space="preserve">5) días de anticipación a la fecha de apertura de las ofertas; y su difusión a través del sitio “COMPRAS” de la página oficial de la provincia desde la recepción de la presente. </w:t>
      </w:r>
    </w:p>
    <w:p w:rsidR="00CD2E10" w:rsidRPr="00E77C5F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 w:rsidRPr="00E77C5F">
        <w:rPr>
          <w:color w:val="000000"/>
          <w:sz w:val="24"/>
          <w:szCs w:val="24"/>
        </w:rPr>
        <w:lastRenderedPageBreak/>
        <w:tab/>
      </w:r>
      <w:r w:rsidRPr="00E77C5F">
        <w:rPr>
          <w:color w:val="000000"/>
          <w:sz w:val="24"/>
          <w:szCs w:val="24"/>
        </w:rPr>
        <w:tab/>
        <w:t>Que tomó intervención el Servicio Jurídico de este Ministerio emitiendo Dictamen U</w:t>
      </w:r>
      <w:r w:rsidR="00393A71" w:rsidRPr="00E77C5F">
        <w:rPr>
          <w:color w:val="000000"/>
          <w:sz w:val="24"/>
          <w:szCs w:val="24"/>
        </w:rPr>
        <w:t>.</w:t>
      </w:r>
      <w:r w:rsidRPr="00E77C5F">
        <w:rPr>
          <w:color w:val="000000"/>
          <w:sz w:val="24"/>
          <w:szCs w:val="24"/>
        </w:rPr>
        <w:t>E</w:t>
      </w:r>
      <w:r w:rsidR="00393A71" w:rsidRPr="00E77C5F">
        <w:rPr>
          <w:color w:val="000000"/>
          <w:sz w:val="24"/>
          <w:szCs w:val="24"/>
        </w:rPr>
        <w:t>.</w:t>
      </w:r>
      <w:r w:rsidRPr="00E77C5F">
        <w:rPr>
          <w:color w:val="000000"/>
          <w:sz w:val="24"/>
          <w:szCs w:val="24"/>
        </w:rPr>
        <w:t>T</w:t>
      </w:r>
      <w:r w:rsidR="00393A71" w:rsidRPr="00E77C5F">
        <w:rPr>
          <w:color w:val="000000"/>
          <w:sz w:val="24"/>
          <w:szCs w:val="24"/>
        </w:rPr>
        <w:t>.</w:t>
      </w:r>
      <w:r w:rsidRPr="00E77C5F">
        <w:rPr>
          <w:color w:val="000000"/>
          <w:sz w:val="24"/>
          <w:szCs w:val="24"/>
        </w:rPr>
        <w:t xml:space="preserve"> – PODEMOS TDF (M.O. y S.</w:t>
      </w:r>
      <w:r w:rsidRPr="008C28D4">
        <w:rPr>
          <w:color w:val="000000"/>
          <w:sz w:val="24"/>
          <w:szCs w:val="24"/>
        </w:rPr>
        <w:t xml:space="preserve">P.) N° </w:t>
      </w:r>
      <w:r w:rsidR="008C28D4" w:rsidRPr="008C28D4">
        <w:rPr>
          <w:color w:val="000000"/>
          <w:sz w:val="24"/>
          <w:szCs w:val="24"/>
        </w:rPr>
        <w:t>23</w:t>
      </w:r>
      <w:r w:rsidRPr="008C28D4">
        <w:rPr>
          <w:color w:val="000000"/>
          <w:sz w:val="24"/>
          <w:szCs w:val="24"/>
        </w:rPr>
        <w:t>/2021.</w:t>
      </w:r>
    </w:p>
    <w:p w:rsidR="00CD2E10" w:rsidRPr="00E77C5F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720"/>
        <w:jc w:val="both"/>
        <w:rPr>
          <w:color w:val="000000"/>
          <w:sz w:val="24"/>
          <w:szCs w:val="24"/>
        </w:rPr>
      </w:pPr>
      <w:r w:rsidRPr="00E77C5F">
        <w:rPr>
          <w:color w:val="000000"/>
          <w:sz w:val="24"/>
          <w:szCs w:val="24"/>
        </w:rPr>
        <w:t xml:space="preserve">Que la fuente de financiación para la presente obra </w:t>
      </w:r>
      <w:r w:rsidRPr="00D377ED">
        <w:rPr>
          <w:color w:val="000000"/>
          <w:sz w:val="24"/>
          <w:szCs w:val="24"/>
        </w:rPr>
        <w:t>proviene de</w:t>
      </w:r>
      <w:r w:rsidR="00D377ED" w:rsidRPr="00D377ED">
        <w:rPr>
          <w:color w:val="000000"/>
          <w:sz w:val="24"/>
          <w:szCs w:val="24"/>
        </w:rPr>
        <w:t xml:space="preserve"> Ley</w:t>
      </w:r>
      <w:r w:rsidR="00D377ED">
        <w:rPr>
          <w:color w:val="000000"/>
          <w:sz w:val="24"/>
          <w:szCs w:val="24"/>
        </w:rPr>
        <w:t xml:space="preserve"> Provincial Nº 1312 – Fuego 2027. </w:t>
      </w:r>
    </w:p>
    <w:p w:rsidR="00CD2E10" w:rsidRPr="00D377ED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 w:rsidRPr="00E77C5F">
        <w:rPr>
          <w:color w:val="000000"/>
          <w:sz w:val="24"/>
          <w:szCs w:val="24"/>
        </w:rPr>
        <w:tab/>
      </w:r>
      <w:r w:rsidRPr="00E77C5F">
        <w:rPr>
          <w:color w:val="000000"/>
          <w:sz w:val="24"/>
          <w:szCs w:val="24"/>
        </w:rPr>
        <w:tab/>
        <w:t>Que se cuenta con reserva presupuestaria para afrontar el gasto de la presente obra, conforme</w:t>
      </w:r>
      <w:r w:rsidR="003208D0" w:rsidRPr="00E77C5F">
        <w:rPr>
          <w:color w:val="000000"/>
          <w:sz w:val="24"/>
          <w:szCs w:val="24"/>
        </w:rPr>
        <w:t xml:space="preserve"> </w:t>
      </w:r>
      <w:r w:rsidR="003208D0" w:rsidRPr="00D377ED">
        <w:rPr>
          <w:color w:val="000000"/>
          <w:sz w:val="24"/>
          <w:szCs w:val="24"/>
        </w:rPr>
        <w:t>V</w:t>
      </w:r>
      <w:r w:rsidR="00C840D6" w:rsidRPr="00D377ED">
        <w:rPr>
          <w:color w:val="000000"/>
          <w:sz w:val="24"/>
          <w:szCs w:val="24"/>
        </w:rPr>
        <w:t xml:space="preserve">olante de Imputación </w:t>
      </w:r>
      <w:r w:rsidR="003208D0" w:rsidRPr="00D377ED">
        <w:rPr>
          <w:color w:val="000000"/>
          <w:sz w:val="24"/>
          <w:szCs w:val="24"/>
        </w:rPr>
        <w:t>P</w:t>
      </w:r>
      <w:r w:rsidR="00C840D6" w:rsidRPr="00D377ED">
        <w:rPr>
          <w:color w:val="000000"/>
          <w:sz w:val="24"/>
          <w:szCs w:val="24"/>
        </w:rPr>
        <w:t>reventiva</w:t>
      </w:r>
      <w:r w:rsidRPr="00D377ED">
        <w:rPr>
          <w:color w:val="000000"/>
          <w:sz w:val="24"/>
          <w:szCs w:val="24"/>
        </w:rPr>
        <w:t xml:space="preserve"> </w:t>
      </w:r>
      <w:r w:rsidR="003208D0" w:rsidRPr="00D377ED">
        <w:rPr>
          <w:color w:val="000000"/>
          <w:sz w:val="24"/>
          <w:szCs w:val="24"/>
        </w:rPr>
        <w:t>C</w:t>
      </w:r>
      <w:r w:rsidRPr="00D377ED">
        <w:rPr>
          <w:color w:val="000000"/>
          <w:sz w:val="24"/>
          <w:szCs w:val="24"/>
        </w:rPr>
        <w:t>omprobante N°</w:t>
      </w:r>
      <w:r w:rsidR="00D377ED" w:rsidRPr="00D377ED">
        <w:rPr>
          <w:color w:val="000000"/>
          <w:sz w:val="24"/>
          <w:szCs w:val="24"/>
        </w:rPr>
        <w:t xml:space="preserve"> 935 </w:t>
      </w:r>
      <w:r w:rsidR="003208D0" w:rsidRPr="00D377ED">
        <w:rPr>
          <w:color w:val="000000"/>
          <w:sz w:val="24"/>
          <w:szCs w:val="24"/>
        </w:rPr>
        <w:t>y Nota de Pedido Nº</w:t>
      </w:r>
      <w:r w:rsidR="00D377ED" w:rsidRPr="00D377ED">
        <w:rPr>
          <w:color w:val="000000"/>
          <w:sz w:val="24"/>
          <w:szCs w:val="24"/>
        </w:rPr>
        <w:t xml:space="preserve"> 428</w:t>
      </w:r>
      <w:r w:rsidR="00246F65" w:rsidRPr="00D377ED">
        <w:rPr>
          <w:color w:val="000000"/>
          <w:sz w:val="24"/>
          <w:szCs w:val="24"/>
        </w:rPr>
        <w:t xml:space="preserve"> </w:t>
      </w:r>
      <w:r w:rsidRPr="00D377ED">
        <w:rPr>
          <w:color w:val="000000"/>
          <w:sz w:val="24"/>
          <w:szCs w:val="24"/>
        </w:rPr>
        <w:t>.</w:t>
      </w:r>
    </w:p>
    <w:p w:rsidR="00CD2E10" w:rsidRPr="00E77C5F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 w:rsidRPr="00D377ED">
        <w:rPr>
          <w:color w:val="000000"/>
          <w:sz w:val="24"/>
          <w:szCs w:val="24"/>
        </w:rPr>
        <w:tab/>
      </w:r>
      <w:r w:rsidRPr="00D377ED">
        <w:rPr>
          <w:color w:val="000000"/>
          <w:sz w:val="24"/>
          <w:szCs w:val="24"/>
        </w:rPr>
        <w:tab/>
        <w:t>Que la presente Licitación Pública se encuadra en los términos de la Ley de Obra Pública</w:t>
      </w:r>
      <w:r w:rsidRPr="00E77C5F">
        <w:rPr>
          <w:color w:val="000000"/>
          <w:sz w:val="24"/>
          <w:szCs w:val="24"/>
        </w:rPr>
        <w:t xml:space="preserve"> 13.064 – artíc</w:t>
      </w:r>
      <w:r w:rsidR="00D377ED">
        <w:rPr>
          <w:color w:val="000000"/>
          <w:sz w:val="24"/>
          <w:szCs w:val="24"/>
        </w:rPr>
        <w:t xml:space="preserve">ulo </w:t>
      </w:r>
      <w:r w:rsidRPr="00E77C5F">
        <w:rPr>
          <w:color w:val="000000"/>
          <w:sz w:val="24"/>
          <w:szCs w:val="24"/>
        </w:rPr>
        <w:t>9º</w:t>
      </w:r>
      <w:r w:rsidR="00D377ED">
        <w:rPr>
          <w:color w:val="000000"/>
          <w:sz w:val="24"/>
          <w:szCs w:val="24"/>
        </w:rPr>
        <w:t xml:space="preserve"> </w:t>
      </w:r>
      <w:r w:rsidRPr="00E77C5F">
        <w:rPr>
          <w:color w:val="000000"/>
          <w:sz w:val="24"/>
          <w:szCs w:val="24"/>
        </w:rPr>
        <w:t xml:space="preserve">, del Jurisdiccional aprobado por </w:t>
      </w:r>
      <w:r w:rsidR="001C0163" w:rsidRPr="00E77C5F">
        <w:rPr>
          <w:color w:val="000000"/>
          <w:sz w:val="24"/>
          <w:szCs w:val="24"/>
        </w:rPr>
        <w:t>D</w:t>
      </w:r>
      <w:r w:rsidRPr="00E77C5F">
        <w:rPr>
          <w:color w:val="000000"/>
          <w:sz w:val="24"/>
          <w:szCs w:val="24"/>
        </w:rPr>
        <w:t xml:space="preserve">ecreto N° </w:t>
      </w:r>
      <w:r w:rsidR="004F62ED" w:rsidRPr="00E77C5F">
        <w:rPr>
          <w:color w:val="000000"/>
          <w:sz w:val="24"/>
          <w:szCs w:val="24"/>
        </w:rPr>
        <w:t>1174/2021</w:t>
      </w:r>
      <w:r w:rsidRPr="00E77C5F">
        <w:rPr>
          <w:color w:val="000000"/>
          <w:sz w:val="24"/>
          <w:szCs w:val="24"/>
        </w:rPr>
        <w:t>, Resolución M.O. y S.P. N°</w:t>
      </w:r>
      <w:r w:rsidR="004F62ED" w:rsidRPr="00E77C5F">
        <w:rPr>
          <w:color w:val="000000"/>
          <w:sz w:val="24"/>
          <w:szCs w:val="24"/>
        </w:rPr>
        <w:t xml:space="preserve"> </w:t>
      </w:r>
      <w:r w:rsidR="001C0163" w:rsidRPr="00E77C5F">
        <w:rPr>
          <w:color w:val="000000"/>
          <w:sz w:val="24"/>
          <w:szCs w:val="24"/>
        </w:rPr>
        <w:t>160/2021</w:t>
      </w:r>
      <w:r w:rsidRPr="00E77C5F">
        <w:rPr>
          <w:color w:val="000000"/>
          <w:sz w:val="24"/>
          <w:szCs w:val="24"/>
        </w:rPr>
        <w:t>.</w:t>
      </w:r>
      <w:r w:rsidRPr="00E77C5F">
        <w:rPr>
          <w:color w:val="000000"/>
          <w:sz w:val="24"/>
          <w:szCs w:val="24"/>
        </w:rPr>
        <w:tab/>
      </w:r>
      <w:r w:rsidRPr="00E77C5F">
        <w:rPr>
          <w:color w:val="000000"/>
          <w:sz w:val="24"/>
          <w:szCs w:val="24"/>
        </w:rPr>
        <w:tab/>
      </w:r>
      <w:r w:rsidRPr="00E77C5F">
        <w:rPr>
          <w:color w:val="000000"/>
          <w:sz w:val="24"/>
          <w:szCs w:val="24"/>
        </w:rPr>
        <w:tab/>
      </w:r>
    </w:p>
    <w:p w:rsidR="00536B3D" w:rsidRPr="00E77C5F" w:rsidRDefault="00CD2E10" w:rsidP="005853C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 w:rsidRPr="00E77C5F">
        <w:rPr>
          <w:color w:val="000000"/>
          <w:sz w:val="24"/>
          <w:szCs w:val="24"/>
        </w:rPr>
        <w:tab/>
      </w:r>
      <w:r w:rsidRPr="00E77C5F">
        <w:rPr>
          <w:color w:val="000000"/>
          <w:sz w:val="24"/>
          <w:szCs w:val="24"/>
        </w:rPr>
        <w:tab/>
        <w:t xml:space="preserve">Que la suscripta se encuentra facultada para dictar el presente acto administrativo en virtud </w:t>
      </w:r>
      <w:sdt>
        <w:sdtPr>
          <w:rPr>
            <w:sz w:val="24"/>
            <w:szCs w:val="24"/>
          </w:rPr>
          <w:tag w:val="goog_rdk_1"/>
          <w:id w:val="1351679392"/>
        </w:sdtPr>
        <w:sdtEndPr/>
        <w:sdtContent/>
      </w:sdt>
      <w:r w:rsidRPr="00E77C5F">
        <w:rPr>
          <w:color w:val="000000"/>
          <w:sz w:val="24"/>
          <w:szCs w:val="24"/>
        </w:rPr>
        <w:t>de lo establecido en la Ley Provincial N° 1301, Decretos Provinciales N° 4493/19, 4535/19, 4548/19, 05/2021 y 521/2020 Anexo I</w:t>
      </w:r>
      <w:r w:rsidR="00AA3840" w:rsidRPr="00E77C5F">
        <w:rPr>
          <w:color w:val="000000"/>
          <w:sz w:val="24"/>
          <w:szCs w:val="24"/>
        </w:rPr>
        <w:t>.</w:t>
      </w:r>
    </w:p>
    <w:p w:rsidR="004F62ED" w:rsidRPr="00E77C5F" w:rsidRDefault="004F62ED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</w:p>
    <w:p w:rsidR="00CD2E10" w:rsidRPr="00E77C5F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 w:rsidRPr="00E77C5F">
        <w:rPr>
          <w:color w:val="000000"/>
          <w:sz w:val="24"/>
          <w:szCs w:val="24"/>
        </w:rPr>
        <w:t>Por ello:</w:t>
      </w:r>
    </w:p>
    <w:p w:rsidR="00CD2E10" w:rsidRPr="00E77C5F" w:rsidRDefault="00CD2E10" w:rsidP="00393A71">
      <w:pPr>
        <w:spacing w:line="360" w:lineRule="auto"/>
        <w:ind w:left="0" w:hanging="2"/>
        <w:jc w:val="center"/>
        <w:rPr>
          <w:sz w:val="24"/>
          <w:szCs w:val="24"/>
        </w:rPr>
      </w:pPr>
      <w:r w:rsidRPr="00E77C5F">
        <w:rPr>
          <w:sz w:val="24"/>
          <w:szCs w:val="24"/>
        </w:rPr>
        <w:t>LA MINISTR</w:t>
      </w:r>
      <w:r w:rsidR="005B7ECA" w:rsidRPr="00E77C5F">
        <w:rPr>
          <w:sz w:val="24"/>
          <w:szCs w:val="24"/>
        </w:rPr>
        <w:t>O</w:t>
      </w:r>
      <w:r w:rsidRPr="00E77C5F">
        <w:rPr>
          <w:sz w:val="24"/>
          <w:szCs w:val="24"/>
        </w:rPr>
        <w:t xml:space="preserve"> DE OBRAS Y SERVICIOS PÚBLICOS </w:t>
      </w:r>
    </w:p>
    <w:p w:rsidR="00CD2E10" w:rsidRPr="00E77C5F" w:rsidRDefault="00CD2E10" w:rsidP="00393A71">
      <w:pPr>
        <w:spacing w:line="360" w:lineRule="auto"/>
        <w:ind w:left="0" w:hanging="2"/>
        <w:jc w:val="center"/>
        <w:rPr>
          <w:sz w:val="24"/>
          <w:szCs w:val="24"/>
        </w:rPr>
      </w:pPr>
      <w:r w:rsidRPr="00E77C5F">
        <w:rPr>
          <w:sz w:val="24"/>
          <w:szCs w:val="24"/>
        </w:rPr>
        <w:t xml:space="preserve">DEL MINISTERIO DE OBRAS Y SERVICIOS PÚBLICOS  </w:t>
      </w:r>
    </w:p>
    <w:p w:rsidR="00CD2E10" w:rsidRPr="00D377ED" w:rsidRDefault="00CD2E10" w:rsidP="00393A71">
      <w:pPr>
        <w:spacing w:line="360" w:lineRule="auto"/>
        <w:ind w:left="0" w:hanging="2"/>
        <w:jc w:val="center"/>
        <w:rPr>
          <w:sz w:val="24"/>
          <w:szCs w:val="24"/>
        </w:rPr>
      </w:pPr>
      <w:r w:rsidRPr="00D377ED">
        <w:rPr>
          <w:sz w:val="24"/>
          <w:szCs w:val="24"/>
        </w:rPr>
        <w:t>R E S U E L V E:</w:t>
      </w:r>
    </w:p>
    <w:p w:rsidR="00CD2E10" w:rsidRPr="00D377ED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</w:p>
    <w:p w:rsidR="00CD2E10" w:rsidRPr="00D377ED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bookmarkStart w:id="1" w:name="_heading=h.30j0zll" w:colFirst="0" w:colLast="0"/>
      <w:bookmarkEnd w:id="1"/>
      <w:r w:rsidRPr="00D377ED">
        <w:rPr>
          <w:color w:val="000000"/>
          <w:sz w:val="24"/>
          <w:szCs w:val="24"/>
        </w:rPr>
        <w:t>ARTÍCULO 1º.- AUTORIZAR el llamado a Licitación Pública</w:t>
      </w:r>
      <w:r w:rsidR="00536B3D" w:rsidRPr="00D377ED">
        <w:rPr>
          <w:color w:val="000000"/>
          <w:sz w:val="24"/>
          <w:szCs w:val="24"/>
        </w:rPr>
        <w:t xml:space="preserve"> Nº</w:t>
      </w:r>
      <w:r w:rsidR="00D377ED" w:rsidRPr="00D377ED">
        <w:rPr>
          <w:color w:val="000000"/>
          <w:sz w:val="24"/>
          <w:szCs w:val="24"/>
        </w:rPr>
        <w:t xml:space="preserve"> 20</w:t>
      </w:r>
      <w:r w:rsidR="00536B3D" w:rsidRPr="00D377ED">
        <w:rPr>
          <w:color w:val="000000"/>
          <w:sz w:val="24"/>
          <w:szCs w:val="24"/>
        </w:rPr>
        <w:t xml:space="preserve">/2021 </w:t>
      </w:r>
      <w:r w:rsidR="00953538" w:rsidRPr="00D377ED">
        <w:rPr>
          <w:sz w:val="24"/>
          <w:szCs w:val="24"/>
        </w:rPr>
        <w:t>Expediente MOSP E- 70</w:t>
      </w:r>
      <w:r w:rsidR="001E53FB">
        <w:rPr>
          <w:sz w:val="24"/>
          <w:szCs w:val="24"/>
        </w:rPr>
        <w:t>108</w:t>
      </w:r>
      <w:r w:rsidR="00953538" w:rsidRPr="00D377ED">
        <w:rPr>
          <w:sz w:val="24"/>
          <w:szCs w:val="24"/>
        </w:rPr>
        <w:t xml:space="preserve"> - 2021 para la ejecución de los trabajos de la obra: “CONSTRUCCIÓN CANCHA DE CÉSPED SINTÉTICO </w:t>
      </w:r>
      <w:r w:rsidR="00597465" w:rsidRPr="00D377ED">
        <w:rPr>
          <w:sz w:val="24"/>
          <w:szCs w:val="24"/>
        </w:rPr>
        <w:t>USHUAIA</w:t>
      </w:r>
      <w:r w:rsidR="00953538" w:rsidRPr="00D377ED">
        <w:rPr>
          <w:sz w:val="24"/>
          <w:szCs w:val="24"/>
        </w:rPr>
        <w:t>”</w:t>
      </w:r>
      <w:r w:rsidRPr="00D377ED">
        <w:rPr>
          <w:color w:val="000000"/>
          <w:sz w:val="24"/>
          <w:szCs w:val="24"/>
        </w:rPr>
        <w:t>; en virtud de los considerandos que anteceden y de acuerdo a los datos que se indican en el Anexo I que forma parte integrante de la presente.-</w:t>
      </w:r>
    </w:p>
    <w:p w:rsidR="00CD2E10" w:rsidRPr="00D377ED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 w:rsidRPr="00D377ED">
        <w:rPr>
          <w:color w:val="000000"/>
          <w:sz w:val="24"/>
          <w:szCs w:val="24"/>
        </w:rPr>
        <w:t>ARTÍCULO 2°.- APROBAR el Pliego de Bases y Condiciones y el Pliego de Especificaciones Técnicas que como Anexo II y III respectivamente, forman parte de la presente, los cuales regirán técnica y administrativamente el procedimiento aludido en el artículo 1°.</w:t>
      </w:r>
    </w:p>
    <w:p w:rsidR="00CD2E10" w:rsidRPr="00E77C5F" w:rsidRDefault="00CD2E10" w:rsidP="00393A71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360" w:lineRule="auto"/>
        <w:ind w:left="0" w:hanging="2"/>
        <w:jc w:val="both"/>
        <w:rPr>
          <w:sz w:val="24"/>
          <w:szCs w:val="24"/>
        </w:rPr>
      </w:pPr>
      <w:bookmarkStart w:id="2" w:name="_heading=h.3znysh7" w:colFirst="0" w:colLast="0"/>
      <w:bookmarkEnd w:id="2"/>
      <w:r w:rsidRPr="00D377ED">
        <w:rPr>
          <w:sz w:val="24"/>
          <w:szCs w:val="24"/>
        </w:rPr>
        <w:t>ARTÍCULO 3º.- AUTORIZAR el gasto de la Licitación Pública</w:t>
      </w:r>
      <w:r w:rsidR="007A7A91" w:rsidRPr="00D377ED">
        <w:rPr>
          <w:sz w:val="24"/>
          <w:szCs w:val="24"/>
        </w:rPr>
        <w:t xml:space="preserve"> Nº</w:t>
      </w:r>
      <w:r w:rsidR="00D377ED" w:rsidRPr="00D377ED">
        <w:rPr>
          <w:sz w:val="24"/>
          <w:szCs w:val="24"/>
        </w:rPr>
        <w:t xml:space="preserve"> 20</w:t>
      </w:r>
      <w:r w:rsidR="007A7A91" w:rsidRPr="00D377ED">
        <w:rPr>
          <w:sz w:val="24"/>
          <w:szCs w:val="24"/>
        </w:rPr>
        <w:t>/2021 Expediente</w:t>
      </w:r>
      <w:r w:rsidRPr="00953538">
        <w:rPr>
          <w:sz w:val="24"/>
          <w:szCs w:val="24"/>
        </w:rPr>
        <w:t xml:space="preserve"> </w:t>
      </w:r>
      <w:r w:rsidR="0008190B" w:rsidRPr="00953538">
        <w:rPr>
          <w:sz w:val="24"/>
          <w:szCs w:val="24"/>
        </w:rPr>
        <w:t>MOSP</w:t>
      </w:r>
      <w:r w:rsidR="00CA66E1">
        <w:rPr>
          <w:sz w:val="24"/>
          <w:szCs w:val="24"/>
        </w:rPr>
        <w:t xml:space="preserve"> </w:t>
      </w:r>
      <w:r w:rsidRPr="00953538">
        <w:rPr>
          <w:color w:val="000000"/>
          <w:sz w:val="24"/>
          <w:szCs w:val="24"/>
        </w:rPr>
        <w:t>E-</w:t>
      </w:r>
      <w:r w:rsidR="00EE5596" w:rsidRPr="00953538">
        <w:rPr>
          <w:color w:val="000000"/>
          <w:sz w:val="24"/>
          <w:szCs w:val="24"/>
        </w:rPr>
        <w:t xml:space="preserve"> </w:t>
      </w:r>
      <w:r w:rsidR="00953538" w:rsidRPr="00953538">
        <w:rPr>
          <w:color w:val="000000"/>
          <w:sz w:val="24"/>
          <w:szCs w:val="24"/>
        </w:rPr>
        <w:t>70</w:t>
      </w:r>
      <w:r w:rsidR="00CD2D77">
        <w:rPr>
          <w:color w:val="000000"/>
          <w:sz w:val="24"/>
          <w:szCs w:val="24"/>
        </w:rPr>
        <w:t>108</w:t>
      </w:r>
      <w:r w:rsidR="005B7ECA" w:rsidRPr="00953538">
        <w:rPr>
          <w:color w:val="000000"/>
          <w:sz w:val="24"/>
          <w:szCs w:val="24"/>
        </w:rPr>
        <w:t xml:space="preserve"> </w:t>
      </w:r>
      <w:r w:rsidRPr="00953538">
        <w:rPr>
          <w:color w:val="000000"/>
          <w:sz w:val="24"/>
          <w:szCs w:val="24"/>
        </w:rPr>
        <w:t>-2021</w:t>
      </w:r>
      <w:r w:rsidRPr="00953538">
        <w:rPr>
          <w:sz w:val="24"/>
          <w:szCs w:val="24"/>
        </w:rPr>
        <w:t>,</w:t>
      </w:r>
      <w:r w:rsidRPr="00E77C5F">
        <w:rPr>
          <w:sz w:val="24"/>
          <w:szCs w:val="24"/>
        </w:rPr>
        <w:t xml:space="preserve"> para la ejecución de la obra indicada en el artículo 1°, cuyo presupuesto oficial asciende a la suma de </w:t>
      </w:r>
      <w:r w:rsidR="00CA6326" w:rsidRPr="00E77C5F">
        <w:rPr>
          <w:sz w:val="24"/>
          <w:szCs w:val="24"/>
        </w:rPr>
        <w:t xml:space="preserve">PESOS </w:t>
      </w:r>
      <w:r w:rsidR="00CA6326">
        <w:rPr>
          <w:sz w:val="24"/>
          <w:szCs w:val="24"/>
        </w:rPr>
        <w:t>CIENTO VEINTITRÉS</w:t>
      </w:r>
      <w:r w:rsidR="00BC1F07">
        <w:rPr>
          <w:sz w:val="24"/>
          <w:szCs w:val="24"/>
        </w:rPr>
        <w:t xml:space="preserve"> MILLONES</w:t>
      </w:r>
      <w:r w:rsidR="00CA6326">
        <w:rPr>
          <w:sz w:val="24"/>
          <w:szCs w:val="24"/>
        </w:rPr>
        <w:t xml:space="preserve"> QUINIENTOS CINC</w:t>
      </w:r>
      <w:r w:rsidR="00D377ED">
        <w:rPr>
          <w:sz w:val="24"/>
          <w:szCs w:val="24"/>
        </w:rPr>
        <w:t>U</w:t>
      </w:r>
      <w:r w:rsidR="00CA6326">
        <w:rPr>
          <w:sz w:val="24"/>
          <w:szCs w:val="24"/>
        </w:rPr>
        <w:t xml:space="preserve">ENTA Y OCHO MIL SETECIENTOS VEINTIOCHO </w:t>
      </w:r>
      <w:r w:rsidR="00CA6326" w:rsidRPr="00E77C5F">
        <w:rPr>
          <w:sz w:val="24"/>
          <w:szCs w:val="24"/>
        </w:rPr>
        <w:t xml:space="preserve">CON </w:t>
      </w:r>
      <w:r w:rsidR="00CA6326">
        <w:rPr>
          <w:sz w:val="24"/>
          <w:szCs w:val="24"/>
        </w:rPr>
        <w:t>55</w:t>
      </w:r>
      <w:r w:rsidR="00CA6326" w:rsidRPr="00E77C5F">
        <w:rPr>
          <w:sz w:val="24"/>
          <w:szCs w:val="24"/>
        </w:rPr>
        <w:t>/100 ($</w:t>
      </w:r>
      <w:r w:rsidR="00CA6326">
        <w:rPr>
          <w:sz w:val="24"/>
          <w:szCs w:val="24"/>
        </w:rPr>
        <w:t>123.558.728,55</w:t>
      </w:r>
      <w:r w:rsidR="00CA6326" w:rsidRPr="00E77C5F">
        <w:rPr>
          <w:sz w:val="24"/>
          <w:szCs w:val="24"/>
        </w:rPr>
        <w:t xml:space="preserve">) </w:t>
      </w:r>
      <w:r w:rsidR="00CE70B5" w:rsidRPr="00E77C5F">
        <w:rPr>
          <w:sz w:val="24"/>
          <w:szCs w:val="24"/>
        </w:rPr>
        <w:t xml:space="preserve">y un plazo de ejecución de CIENTO </w:t>
      </w:r>
      <w:r w:rsidR="00CE70B5">
        <w:rPr>
          <w:sz w:val="24"/>
          <w:szCs w:val="24"/>
        </w:rPr>
        <w:t>OCHENTA</w:t>
      </w:r>
      <w:r w:rsidR="00CE70B5" w:rsidRPr="00E77C5F">
        <w:rPr>
          <w:sz w:val="24"/>
          <w:szCs w:val="24"/>
        </w:rPr>
        <w:t xml:space="preserve"> (1</w:t>
      </w:r>
      <w:r w:rsidR="00CE70B5">
        <w:rPr>
          <w:sz w:val="24"/>
          <w:szCs w:val="24"/>
        </w:rPr>
        <w:t>8</w:t>
      </w:r>
      <w:r w:rsidR="00CE70B5" w:rsidRPr="00E77C5F">
        <w:rPr>
          <w:sz w:val="24"/>
          <w:szCs w:val="24"/>
        </w:rPr>
        <w:t xml:space="preserve">0) </w:t>
      </w:r>
      <w:r w:rsidR="00123669" w:rsidRPr="00E77C5F">
        <w:rPr>
          <w:color w:val="000000"/>
          <w:sz w:val="24"/>
          <w:szCs w:val="24"/>
        </w:rPr>
        <w:t>días corridos</w:t>
      </w:r>
      <w:r w:rsidRPr="00E77C5F">
        <w:rPr>
          <w:sz w:val="24"/>
          <w:szCs w:val="24"/>
        </w:rPr>
        <w:t xml:space="preserve">. </w:t>
      </w:r>
    </w:p>
    <w:p w:rsidR="00CD2E10" w:rsidRPr="00D377ED" w:rsidRDefault="00CD2E10" w:rsidP="00393A71">
      <w:pPr>
        <w:spacing w:line="360" w:lineRule="auto"/>
        <w:ind w:left="0" w:hanging="2"/>
        <w:jc w:val="both"/>
        <w:rPr>
          <w:sz w:val="24"/>
          <w:szCs w:val="24"/>
        </w:rPr>
      </w:pPr>
      <w:r w:rsidRPr="00E77C5F">
        <w:rPr>
          <w:sz w:val="24"/>
          <w:szCs w:val="24"/>
        </w:rPr>
        <w:t xml:space="preserve">ARTÍCULO 4º.- El gasto que demande la presente contratación, será con cargo a </w:t>
      </w:r>
      <w:r w:rsidRPr="00D377ED">
        <w:rPr>
          <w:sz w:val="24"/>
          <w:szCs w:val="24"/>
        </w:rPr>
        <w:t>la UGG</w:t>
      </w:r>
      <w:r w:rsidR="00864E62" w:rsidRPr="00D377ED">
        <w:rPr>
          <w:sz w:val="24"/>
          <w:szCs w:val="24"/>
        </w:rPr>
        <w:t>: 1</w:t>
      </w:r>
      <w:r w:rsidR="00D377ED" w:rsidRPr="00D377ED">
        <w:rPr>
          <w:sz w:val="24"/>
          <w:szCs w:val="24"/>
        </w:rPr>
        <w:t>575</w:t>
      </w:r>
      <w:r w:rsidR="00864E62" w:rsidRPr="00D377ED">
        <w:rPr>
          <w:sz w:val="24"/>
          <w:szCs w:val="24"/>
        </w:rPr>
        <w:t>UG</w:t>
      </w:r>
      <w:r w:rsidR="007A7A91" w:rsidRPr="00D377ED">
        <w:rPr>
          <w:sz w:val="24"/>
          <w:szCs w:val="24"/>
        </w:rPr>
        <w:t xml:space="preserve"> y</w:t>
      </w:r>
      <w:r w:rsidRPr="00D377ED">
        <w:rPr>
          <w:sz w:val="24"/>
          <w:szCs w:val="24"/>
        </w:rPr>
        <w:t xml:space="preserve"> U</w:t>
      </w:r>
      <w:r w:rsidR="00864E62" w:rsidRPr="00D377ED">
        <w:rPr>
          <w:sz w:val="24"/>
          <w:szCs w:val="24"/>
        </w:rPr>
        <w:t>GC: UC1</w:t>
      </w:r>
      <w:r w:rsidR="00D377ED" w:rsidRPr="00D377ED">
        <w:rPr>
          <w:sz w:val="24"/>
          <w:szCs w:val="24"/>
        </w:rPr>
        <w:t>539</w:t>
      </w:r>
      <w:r w:rsidRPr="00D377ED">
        <w:rPr>
          <w:sz w:val="24"/>
          <w:szCs w:val="24"/>
        </w:rPr>
        <w:t xml:space="preserve"> inciso</w:t>
      </w:r>
      <w:r w:rsidR="00D377ED" w:rsidRPr="00D377ED">
        <w:rPr>
          <w:sz w:val="24"/>
          <w:szCs w:val="24"/>
        </w:rPr>
        <w:t xml:space="preserve"> 06</w:t>
      </w:r>
      <w:r w:rsidRPr="00D377ED">
        <w:rPr>
          <w:sz w:val="24"/>
          <w:szCs w:val="24"/>
        </w:rPr>
        <w:t xml:space="preserve"> del ejercicio económico vigente.</w:t>
      </w:r>
    </w:p>
    <w:p w:rsidR="00CD2E10" w:rsidRPr="00E77C5F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 w:rsidRPr="00D377ED">
        <w:rPr>
          <w:color w:val="000000"/>
          <w:sz w:val="24"/>
          <w:szCs w:val="24"/>
        </w:rPr>
        <w:t>ARTÍCULO 5°.- Comunicar. Dar al Boletín Oficial de la Provincia y archivar.</w:t>
      </w:r>
      <w:r w:rsidRPr="00E77C5F">
        <w:rPr>
          <w:color w:val="000000"/>
          <w:sz w:val="24"/>
          <w:szCs w:val="24"/>
        </w:rPr>
        <w:t xml:space="preserve"> </w:t>
      </w:r>
    </w:p>
    <w:p w:rsidR="00CD2E10" w:rsidRPr="00E77C5F" w:rsidRDefault="00CD2E10" w:rsidP="00393A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</w:p>
    <w:p w:rsidR="00EE5596" w:rsidRPr="00D377ED" w:rsidRDefault="00FE2420" w:rsidP="00FE2420">
      <w:pPr>
        <w:spacing w:line="360" w:lineRule="auto"/>
        <w:ind w:leftChars="0" w:left="0" w:firstLineChars="0" w:firstLine="0"/>
        <w:rPr>
          <w:sz w:val="24"/>
          <w:szCs w:val="24"/>
          <w:u w:val="single"/>
        </w:rPr>
      </w:pPr>
      <w:r w:rsidRPr="00D377ED">
        <w:rPr>
          <w:sz w:val="24"/>
          <w:szCs w:val="24"/>
          <w:u w:val="single"/>
        </w:rPr>
        <w:t>RESOLUCIÓN M.O.</w:t>
      </w:r>
      <w:r w:rsidR="00457ED3" w:rsidRPr="00D377ED">
        <w:rPr>
          <w:sz w:val="24"/>
          <w:szCs w:val="24"/>
          <w:u w:val="single"/>
        </w:rPr>
        <w:t xml:space="preserve"> y S.P. N</w:t>
      </w:r>
      <w:r w:rsidR="005853CE" w:rsidRPr="00D377ED">
        <w:rPr>
          <w:sz w:val="24"/>
          <w:szCs w:val="24"/>
          <w:u w:val="single"/>
        </w:rPr>
        <w:t>º</w:t>
      </w:r>
      <w:r w:rsidR="00BF55C4">
        <w:rPr>
          <w:sz w:val="24"/>
          <w:szCs w:val="24"/>
          <w:u w:val="single"/>
        </w:rPr>
        <w:t xml:space="preserve"> 605/21</w:t>
      </w:r>
    </w:p>
    <w:p w:rsidR="00A622BF" w:rsidRPr="00E77C5F" w:rsidRDefault="00A622BF" w:rsidP="00FE2420">
      <w:pPr>
        <w:spacing w:line="360" w:lineRule="auto"/>
        <w:ind w:leftChars="0" w:left="0" w:firstLineChars="0" w:firstLine="0"/>
        <w:rPr>
          <w:sz w:val="24"/>
          <w:szCs w:val="24"/>
        </w:rPr>
      </w:pPr>
    </w:p>
    <w:p w:rsidR="00E374BA" w:rsidRPr="00E77C5F" w:rsidRDefault="00E374BA" w:rsidP="00FE2420">
      <w:pPr>
        <w:spacing w:line="360" w:lineRule="auto"/>
        <w:ind w:leftChars="0" w:left="0" w:firstLineChars="0" w:firstLine="0"/>
        <w:rPr>
          <w:sz w:val="24"/>
          <w:szCs w:val="24"/>
        </w:rPr>
      </w:pPr>
    </w:p>
    <w:p w:rsidR="00231966" w:rsidRPr="00E77C5F" w:rsidRDefault="00231966" w:rsidP="005715C9">
      <w:pPr>
        <w:spacing w:line="360" w:lineRule="auto"/>
        <w:ind w:leftChars="0" w:left="0" w:firstLineChars="0" w:firstLine="0"/>
        <w:rPr>
          <w:sz w:val="24"/>
          <w:szCs w:val="24"/>
        </w:rPr>
      </w:pPr>
    </w:p>
    <w:p w:rsidR="00231966" w:rsidRPr="00E77C5F" w:rsidRDefault="00457ED3" w:rsidP="00393A71">
      <w:pPr>
        <w:spacing w:line="360" w:lineRule="auto"/>
        <w:ind w:left="0" w:hanging="2"/>
        <w:jc w:val="center"/>
        <w:rPr>
          <w:sz w:val="24"/>
          <w:szCs w:val="24"/>
          <w:u w:val="single"/>
        </w:rPr>
      </w:pPr>
      <w:r w:rsidRPr="00E77C5F">
        <w:rPr>
          <w:sz w:val="24"/>
          <w:szCs w:val="24"/>
          <w:u w:val="single"/>
        </w:rPr>
        <w:lastRenderedPageBreak/>
        <w:t xml:space="preserve">ANEXO I – </w:t>
      </w:r>
      <w:r w:rsidR="006A10D4" w:rsidRPr="00E77C5F">
        <w:rPr>
          <w:sz w:val="24"/>
          <w:szCs w:val="24"/>
          <w:u w:val="single"/>
        </w:rPr>
        <w:t>RESOLUCIÓN M.O.</w:t>
      </w:r>
      <w:r w:rsidRPr="00E77C5F">
        <w:rPr>
          <w:sz w:val="24"/>
          <w:szCs w:val="24"/>
          <w:u w:val="single"/>
        </w:rPr>
        <w:t xml:space="preserve"> y S. P.  Nº</w:t>
      </w:r>
      <w:r w:rsidR="00BF55C4">
        <w:rPr>
          <w:sz w:val="24"/>
          <w:szCs w:val="24"/>
          <w:u w:val="single"/>
        </w:rPr>
        <w:t xml:space="preserve"> 605</w:t>
      </w:r>
      <w:bookmarkStart w:id="3" w:name="_GoBack"/>
      <w:bookmarkEnd w:id="3"/>
      <w:r w:rsidRPr="00E77C5F">
        <w:rPr>
          <w:sz w:val="24"/>
          <w:szCs w:val="24"/>
          <w:u w:val="single"/>
        </w:rPr>
        <w:t xml:space="preserve"> /2021.-</w:t>
      </w:r>
    </w:p>
    <w:p w:rsidR="00231966" w:rsidRPr="00E77C5F" w:rsidRDefault="00231966" w:rsidP="005715C9">
      <w:pPr>
        <w:spacing w:line="360" w:lineRule="auto"/>
        <w:ind w:leftChars="0" w:left="0" w:firstLineChars="0" w:firstLine="0"/>
        <w:rPr>
          <w:sz w:val="24"/>
          <w:szCs w:val="24"/>
          <w:u w:val="single"/>
        </w:rPr>
      </w:pPr>
    </w:p>
    <w:p w:rsidR="00231966" w:rsidRPr="00E77C5F" w:rsidRDefault="00457ED3" w:rsidP="006A10D4">
      <w:pPr>
        <w:spacing w:line="240" w:lineRule="auto"/>
        <w:ind w:left="0" w:hanging="2"/>
        <w:jc w:val="center"/>
        <w:rPr>
          <w:sz w:val="24"/>
          <w:szCs w:val="24"/>
        </w:rPr>
      </w:pPr>
      <w:r w:rsidRPr="00E77C5F">
        <w:rPr>
          <w:sz w:val="24"/>
          <w:szCs w:val="24"/>
        </w:rPr>
        <w:t xml:space="preserve">El Ministerio de Obras y Servicios Públicos de la Provincia de Tierra del Fuego, </w:t>
      </w:r>
    </w:p>
    <w:p w:rsidR="00231966" w:rsidRPr="00E77C5F" w:rsidRDefault="00457ED3" w:rsidP="006A10D4">
      <w:pPr>
        <w:spacing w:line="240" w:lineRule="auto"/>
        <w:ind w:left="0" w:hanging="2"/>
        <w:jc w:val="center"/>
        <w:rPr>
          <w:sz w:val="24"/>
          <w:szCs w:val="24"/>
        </w:rPr>
      </w:pPr>
      <w:r w:rsidRPr="00E77C5F">
        <w:rPr>
          <w:sz w:val="24"/>
          <w:szCs w:val="24"/>
        </w:rPr>
        <w:t xml:space="preserve">Antártida e Islas del Atlántico Sur </w:t>
      </w:r>
    </w:p>
    <w:p w:rsidR="00231966" w:rsidRPr="00E77C5F" w:rsidRDefault="00231966" w:rsidP="006A10D4">
      <w:pPr>
        <w:spacing w:line="240" w:lineRule="auto"/>
        <w:ind w:left="0" w:hanging="2"/>
        <w:jc w:val="center"/>
        <w:rPr>
          <w:sz w:val="24"/>
          <w:szCs w:val="24"/>
        </w:rPr>
      </w:pPr>
    </w:p>
    <w:p w:rsidR="00B0016C" w:rsidRDefault="00B0016C" w:rsidP="006A10D4">
      <w:pPr>
        <w:spacing w:line="240" w:lineRule="auto"/>
        <w:ind w:left="0" w:hanging="2"/>
        <w:rPr>
          <w:sz w:val="24"/>
          <w:szCs w:val="24"/>
        </w:rPr>
      </w:pPr>
    </w:p>
    <w:p w:rsidR="00231966" w:rsidRPr="00E77C5F" w:rsidRDefault="00457ED3" w:rsidP="006A10D4">
      <w:pPr>
        <w:spacing w:line="240" w:lineRule="auto"/>
        <w:ind w:left="0" w:hanging="2"/>
        <w:rPr>
          <w:sz w:val="24"/>
          <w:szCs w:val="24"/>
        </w:rPr>
      </w:pPr>
      <w:r w:rsidRPr="00D377ED">
        <w:rPr>
          <w:sz w:val="24"/>
          <w:szCs w:val="24"/>
        </w:rPr>
        <w:t>Convoca a participar de la Licitación Pública</w:t>
      </w:r>
      <w:r w:rsidR="0028444A" w:rsidRPr="00D377ED">
        <w:rPr>
          <w:sz w:val="24"/>
          <w:szCs w:val="24"/>
        </w:rPr>
        <w:t xml:space="preserve"> Nº </w:t>
      </w:r>
      <w:r w:rsidR="00D377ED" w:rsidRPr="00D377ED">
        <w:rPr>
          <w:sz w:val="24"/>
          <w:szCs w:val="24"/>
        </w:rPr>
        <w:t xml:space="preserve"> 20</w:t>
      </w:r>
      <w:r w:rsidR="00EE1B46" w:rsidRPr="00D377ED">
        <w:rPr>
          <w:sz w:val="24"/>
          <w:szCs w:val="24"/>
        </w:rPr>
        <w:t>/2021</w:t>
      </w:r>
      <w:r w:rsidR="0028444A" w:rsidRPr="00D377ED">
        <w:rPr>
          <w:sz w:val="24"/>
          <w:szCs w:val="24"/>
        </w:rPr>
        <w:t xml:space="preserve"> Expediente</w:t>
      </w:r>
      <w:r w:rsidRPr="00CE70B5">
        <w:rPr>
          <w:sz w:val="24"/>
          <w:szCs w:val="24"/>
        </w:rPr>
        <w:t xml:space="preserve"> MOSP- E-</w:t>
      </w:r>
      <w:r w:rsidR="00CE70B5" w:rsidRPr="00CE70B5">
        <w:rPr>
          <w:sz w:val="24"/>
          <w:szCs w:val="24"/>
        </w:rPr>
        <w:t xml:space="preserve"> 70</w:t>
      </w:r>
      <w:r w:rsidR="00824416">
        <w:rPr>
          <w:sz w:val="24"/>
          <w:szCs w:val="24"/>
        </w:rPr>
        <w:t>108</w:t>
      </w:r>
      <w:r w:rsidRPr="00CE70B5">
        <w:rPr>
          <w:sz w:val="24"/>
          <w:szCs w:val="24"/>
        </w:rPr>
        <w:t xml:space="preserve"> -2021</w:t>
      </w:r>
      <w:r w:rsidRPr="00E77C5F">
        <w:rPr>
          <w:sz w:val="24"/>
          <w:szCs w:val="24"/>
        </w:rPr>
        <w:t xml:space="preserve">  </w:t>
      </w:r>
    </w:p>
    <w:p w:rsidR="00231966" w:rsidRPr="00E77C5F" w:rsidRDefault="00231966" w:rsidP="006A10D4">
      <w:pPr>
        <w:spacing w:line="240" w:lineRule="auto"/>
        <w:ind w:left="0" w:hanging="2"/>
        <w:rPr>
          <w:sz w:val="24"/>
          <w:szCs w:val="24"/>
        </w:rPr>
      </w:pPr>
    </w:p>
    <w:p w:rsidR="00231966" w:rsidRPr="00E77C5F" w:rsidRDefault="00457ED3" w:rsidP="006A10D4">
      <w:pPr>
        <w:spacing w:line="240" w:lineRule="auto"/>
        <w:ind w:left="0" w:hanging="2"/>
        <w:rPr>
          <w:sz w:val="24"/>
          <w:szCs w:val="24"/>
        </w:rPr>
      </w:pPr>
      <w:r w:rsidRPr="00E77C5F">
        <w:rPr>
          <w:sz w:val="24"/>
          <w:szCs w:val="24"/>
        </w:rPr>
        <w:t xml:space="preserve">Referente a los trabajos de la obra de: </w:t>
      </w:r>
    </w:p>
    <w:p w:rsidR="00231966" w:rsidRPr="00E77C5F" w:rsidRDefault="00231966" w:rsidP="006A10D4">
      <w:pPr>
        <w:spacing w:line="240" w:lineRule="auto"/>
        <w:ind w:left="0" w:hanging="2"/>
        <w:rPr>
          <w:sz w:val="24"/>
          <w:szCs w:val="24"/>
        </w:rPr>
      </w:pPr>
    </w:p>
    <w:p w:rsidR="00CE70B5" w:rsidRDefault="00CE70B5" w:rsidP="006A10D4">
      <w:pPr>
        <w:spacing w:line="240" w:lineRule="auto"/>
        <w:ind w:left="0" w:hanging="2"/>
        <w:jc w:val="center"/>
        <w:rPr>
          <w:sz w:val="24"/>
          <w:szCs w:val="24"/>
        </w:rPr>
      </w:pPr>
      <w:r w:rsidRPr="00E77C5F">
        <w:rPr>
          <w:sz w:val="24"/>
          <w:szCs w:val="24"/>
        </w:rPr>
        <w:t>“CONSTRUCCIÓN CANCHA DE FÚTBOL DE CÉSPED SINTÉTICO RÍO GRANDE”</w:t>
      </w:r>
    </w:p>
    <w:p w:rsidR="00231966" w:rsidRPr="00E77C5F" w:rsidRDefault="00457ED3" w:rsidP="006A10D4">
      <w:pPr>
        <w:spacing w:line="240" w:lineRule="auto"/>
        <w:ind w:left="0" w:hanging="2"/>
        <w:jc w:val="center"/>
        <w:rPr>
          <w:sz w:val="24"/>
          <w:szCs w:val="24"/>
        </w:rPr>
      </w:pPr>
      <w:r w:rsidRPr="00E77C5F">
        <w:rPr>
          <w:sz w:val="24"/>
          <w:szCs w:val="24"/>
        </w:rPr>
        <w:t xml:space="preserve">    </w:t>
      </w:r>
    </w:p>
    <w:p w:rsidR="00231966" w:rsidRDefault="00604261" w:rsidP="005715C9">
      <w:pPr>
        <w:tabs>
          <w:tab w:val="left" w:pos="9214"/>
        </w:tabs>
        <w:spacing w:line="360" w:lineRule="auto"/>
        <w:ind w:left="0" w:hanging="2"/>
        <w:jc w:val="both"/>
        <w:rPr>
          <w:color w:val="000000"/>
          <w:sz w:val="24"/>
          <w:szCs w:val="24"/>
        </w:rPr>
      </w:pPr>
      <w:r w:rsidRPr="00E77C5F">
        <w:rPr>
          <w:sz w:val="24"/>
          <w:szCs w:val="24"/>
        </w:rPr>
        <w:t xml:space="preserve">Los trabajos de la </w:t>
      </w:r>
      <w:r w:rsidRPr="00604261">
        <w:rPr>
          <w:sz w:val="24"/>
          <w:szCs w:val="24"/>
        </w:rPr>
        <w:t xml:space="preserve">presente obra </w:t>
      </w:r>
      <w:r w:rsidRPr="00E77C5F">
        <w:rPr>
          <w:color w:val="000000"/>
          <w:sz w:val="24"/>
          <w:szCs w:val="24"/>
        </w:rPr>
        <w:t xml:space="preserve">tienen por objeto </w:t>
      </w:r>
      <w:bookmarkStart w:id="4" w:name="_Hlk87270984"/>
      <w:r w:rsidR="00DA25CE" w:rsidRPr="00DA25CE">
        <w:rPr>
          <w:color w:val="000000"/>
          <w:sz w:val="24"/>
          <w:szCs w:val="24"/>
        </w:rPr>
        <w:t>construcción completa de una Cancha de Fútbol 11 de Césped Sintético, con carga de arena seleccionada y partículas de caucho, incluyendo su Base Portante y la red de drenaje para evacuar los excesos de agua pluvial; contará con las medidas y demarcaciones reglamentarias exigidas por la AFA (Asociación del Fútbol Argentino). También contempla la construcción de un cerco perimetral del tipo olímpico, con la altura y la separación de la cancha exigidos por la AFA- la altura final resultante no debe ser inferior a los tres metros (3m.) debiendo preverse, sobre las cabeceras, el espacio para disponer de cercos parapelotas de seis metros (6 m.) de alto-; y por último, la adquisición e instalación de dos equipamientos que conformarán los bancos de suplentes reglamentarios.</w:t>
      </w:r>
    </w:p>
    <w:bookmarkEnd w:id="4"/>
    <w:p w:rsidR="00DA25CE" w:rsidRDefault="00DA25CE" w:rsidP="00DA25CE">
      <w:pPr>
        <w:tabs>
          <w:tab w:val="left" w:pos="921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DA25CE" w:rsidRPr="00E77C5F" w:rsidRDefault="00DA25CE" w:rsidP="00DA25CE">
      <w:pPr>
        <w:tabs>
          <w:tab w:val="left" w:pos="9214"/>
        </w:tabs>
        <w:spacing w:line="240" w:lineRule="auto"/>
        <w:ind w:left="0" w:hanging="2"/>
        <w:jc w:val="both"/>
        <w:rPr>
          <w:sz w:val="24"/>
          <w:szCs w:val="24"/>
        </w:rPr>
      </w:pPr>
    </w:p>
    <w:p w:rsidR="00231966" w:rsidRPr="00E77C5F" w:rsidRDefault="00457ED3" w:rsidP="006A10D4">
      <w:pPr>
        <w:spacing w:line="240" w:lineRule="auto"/>
        <w:ind w:left="0" w:hanging="2"/>
        <w:jc w:val="both"/>
        <w:rPr>
          <w:sz w:val="24"/>
          <w:szCs w:val="24"/>
        </w:rPr>
      </w:pPr>
      <w:r w:rsidRPr="00E77C5F">
        <w:rPr>
          <w:sz w:val="24"/>
          <w:szCs w:val="24"/>
        </w:rPr>
        <w:t xml:space="preserve">PRESUPUESTO OFICIAL: </w:t>
      </w:r>
      <w:r w:rsidR="00CE70B5" w:rsidRPr="00E77C5F">
        <w:rPr>
          <w:sz w:val="24"/>
          <w:szCs w:val="24"/>
        </w:rPr>
        <w:t>$</w:t>
      </w:r>
      <w:r w:rsidR="00BC1F07">
        <w:rPr>
          <w:sz w:val="24"/>
          <w:szCs w:val="24"/>
        </w:rPr>
        <w:t>123.558.728,55</w:t>
      </w:r>
    </w:p>
    <w:p w:rsidR="00231966" w:rsidRPr="00E77C5F" w:rsidRDefault="00231966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76495D" w:rsidRPr="00E77C5F" w:rsidRDefault="0076495D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231966" w:rsidRPr="00E77C5F" w:rsidRDefault="00457ED3" w:rsidP="006A10D4">
      <w:pPr>
        <w:spacing w:line="240" w:lineRule="auto"/>
        <w:ind w:left="0" w:hanging="2"/>
        <w:jc w:val="both"/>
        <w:rPr>
          <w:sz w:val="24"/>
          <w:szCs w:val="24"/>
        </w:rPr>
      </w:pPr>
      <w:r w:rsidRPr="00E77C5F">
        <w:rPr>
          <w:sz w:val="24"/>
          <w:szCs w:val="24"/>
        </w:rPr>
        <w:t>GARANTÍA DE OFERTA: $</w:t>
      </w:r>
      <w:r w:rsidR="00C00AC0">
        <w:rPr>
          <w:sz w:val="24"/>
          <w:szCs w:val="24"/>
        </w:rPr>
        <w:t>1</w:t>
      </w:r>
      <w:r w:rsidR="00BC1F07">
        <w:rPr>
          <w:sz w:val="24"/>
          <w:szCs w:val="24"/>
        </w:rPr>
        <w:t>.235.587,29</w:t>
      </w:r>
    </w:p>
    <w:p w:rsidR="00231966" w:rsidRPr="00E77C5F" w:rsidRDefault="00231966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76495D" w:rsidRPr="00E77C5F" w:rsidRDefault="0076495D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231966" w:rsidRPr="00E77C5F" w:rsidRDefault="00457ED3" w:rsidP="006A10D4">
      <w:pPr>
        <w:spacing w:line="240" w:lineRule="auto"/>
        <w:ind w:left="0" w:hanging="2"/>
        <w:jc w:val="both"/>
        <w:rPr>
          <w:sz w:val="24"/>
          <w:szCs w:val="24"/>
        </w:rPr>
      </w:pPr>
      <w:r w:rsidRPr="00E77C5F">
        <w:rPr>
          <w:sz w:val="24"/>
          <w:szCs w:val="24"/>
        </w:rPr>
        <w:t>SISTEMA DE CONTRATACIÓN: Ajuste Alzado.</w:t>
      </w:r>
    </w:p>
    <w:p w:rsidR="00231966" w:rsidRPr="00E77C5F" w:rsidRDefault="00231966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76495D" w:rsidRPr="00E77C5F" w:rsidRDefault="0076495D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231966" w:rsidRPr="00E77C5F" w:rsidRDefault="00457ED3" w:rsidP="006A10D4">
      <w:pPr>
        <w:spacing w:line="240" w:lineRule="auto"/>
        <w:ind w:left="0" w:hanging="2"/>
        <w:jc w:val="both"/>
        <w:rPr>
          <w:sz w:val="24"/>
          <w:szCs w:val="24"/>
        </w:rPr>
      </w:pPr>
      <w:r w:rsidRPr="00E77C5F">
        <w:rPr>
          <w:sz w:val="24"/>
          <w:szCs w:val="24"/>
        </w:rPr>
        <w:t xml:space="preserve">PLAZO DE EJECUCIÓN: </w:t>
      </w:r>
      <w:r w:rsidR="00D72C0A" w:rsidRPr="00E77C5F">
        <w:rPr>
          <w:sz w:val="24"/>
          <w:szCs w:val="24"/>
        </w:rPr>
        <w:t>1</w:t>
      </w:r>
      <w:r w:rsidR="00C00AC0">
        <w:rPr>
          <w:sz w:val="24"/>
          <w:szCs w:val="24"/>
        </w:rPr>
        <w:t>8</w:t>
      </w:r>
      <w:r w:rsidR="00D72C0A" w:rsidRPr="00E77C5F">
        <w:rPr>
          <w:sz w:val="24"/>
          <w:szCs w:val="24"/>
        </w:rPr>
        <w:t>0</w:t>
      </w:r>
      <w:r w:rsidRPr="00E77C5F">
        <w:rPr>
          <w:sz w:val="24"/>
          <w:szCs w:val="24"/>
        </w:rPr>
        <w:t xml:space="preserve"> días corridos.</w:t>
      </w:r>
    </w:p>
    <w:p w:rsidR="00231966" w:rsidRPr="00E77C5F" w:rsidRDefault="00231966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76495D" w:rsidRPr="00E77C5F" w:rsidRDefault="0076495D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231966" w:rsidRPr="00E77C5F" w:rsidRDefault="00457ED3" w:rsidP="006A10D4">
      <w:pPr>
        <w:spacing w:line="240" w:lineRule="auto"/>
        <w:ind w:left="0" w:hanging="2"/>
        <w:jc w:val="both"/>
        <w:rPr>
          <w:sz w:val="24"/>
          <w:szCs w:val="24"/>
        </w:rPr>
      </w:pPr>
      <w:r w:rsidRPr="00E77C5F">
        <w:rPr>
          <w:sz w:val="24"/>
          <w:szCs w:val="24"/>
        </w:rPr>
        <w:t>CONSULTA Y RETIRO DE PLIEGOS: podemostdf@gmail.com</w:t>
      </w:r>
    </w:p>
    <w:p w:rsidR="00231966" w:rsidRPr="00E77C5F" w:rsidRDefault="00231966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76495D" w:rsidRPr="00E77C5F" w:rsidRDefault="0076495D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231966" w:rsidRPr="00E77C5F" w:rsidRDefault="00457ED3" w:rsidP="006A10D4">
      <w:pPr>
        <w:spacing w:line="240" w:lineRule="auto"/>
        <w:ind w:left="0" w:hanging="2"/>
        <w:jc w:val="both"/>
        <w:rPr>
          <w:sz w:val="24"/>
          <w:szCs w:val="24"/>
        </w:rPr>
      </w:pPr>
      <w:r w:rsidRPr="00E77C5F">
        <w:rPr>
          <w:sz w:val="24"/>
          <w:szCs w:val="24"/>
        </w:rPr>
        <w:t xml:space="preserve">CONSULTAS: </w:t>
      </w:r>
      <w:hyperlink r:id="rId9">
        <w:r w:rsidRPr="00E77C5F">
          <w:rPr>
            <w:color w:val="0000FF"/>
            <w:sz w:val="24"/>
            <w:szCs w:val="24"/>
            <w:u w:val="single"/>
          </w:rPr>
          <w:t>podemostdf@gmail.com</w:t>
        </w:r>
      </w:hyperlink>
    </w:p>
    <w:p w:rsidR="00231966" w:rsidRPr="00E77C5F" w:rsidRDefault="00231966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76495D" w:rsidRPr="00E77C5F" w:rsidRDefault="0076495D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BC1F07" w:rsidRPr="00FC7640" w:rsidRDefault="00457ED3" w:rsidP="00BC1F07">
      <w:pPr>
        <w:spacing w:line="240" w:lineRule="auto"/>
        <w:ind w:left="0" w:hanging="2"/>
        <w:jc w:val="both"/>
        <w:rPr>
          <w:sz w:val="24"/>
          <w:szCs w:val="24"/>
        </w:rPr>
      </w:pPr>
      <w:r w:rsidRPr="00E77C5F">
        <w:rPr>
          <w:sz w:val="24"/>
          <w:szCs w:val="24"/>
        </w:rPr>
        <w:t xml:space="preserve">PRESENTACIÓN DE LAS OFERTAS: </w:t>
      </w:r>
      <w:r w:rsidR="00BC1F07" w:rsidRPr="00FC7640">
        <w:rPr>
          <w:sz w:val="24"/>
          <w:szCs w:val="24"/>
        </w:rPr>
        <w:t>El día de apertura en Casa de Gobierno, sita en San Martín Número 450 – 2do piso – Mesa de Entradas del Ministerio de Obras y Servicios Públicos de la Provincia, Ushuaia, desde las 1</w:t>
      </w:r>
      <w:r w:rsidR="00BC1F07">
        <w:rPr>
          <w:sz w:val="24"/>
          <w:szCs w:val="24"/>
        </w:rPr>
        <w:t>1</w:t>
      </w:r>
      <w:r w:rsidR="00BC1F07" w:rsidRPr="00FC7640">
        <w:rPr>
          <w:sz w:val="24"/>
          <w:szCs w:val="24"/>
        </w:rPr>
        <w:t>:00 hs hasta las 1</w:t>
      </w:r>
      <w:r w:rsidR="00BC1F07">
        <w:rPr>
          <w:sz w:val="24"/>
          <w:szCs w:val="24"/>
        </w:rPr>
        <w:t>3</w:t>
      </w:r>
      <w:r w:rsidR="00BC1F07" w:rsidRPr="00FC7640">
        <w:rPr>
          <w:sz w:val="24"/>
          <w:szCs w:val="24"/>
        </w:rPr>
        <w:t>:00 hs.</w:t>
      </w:r>
    </w:p>
    <w:p w:rsidR="00231966" w:rsidRPr="00E77C5F" w:rsidRDefault="00231966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5715C9" w:rsidRDefault="00457ED3" w:rsidP="005715C9">
      <w:pPr>
        <w:spacing w:line="240" w:lineRule="auto"/>
        <w:ind w:left="0" w:hanging="2"/>
        <w:jc w:val="both"/>
        <w:rPr>
          <w:sz w:val="24"/>
          <w:szCs w:val="24"/>
        </w:rPr>
      </w:pPr>
      <w:r w:rsidRPr="00E77C5F">
        <w:rPr>
          <w:sz w:val="24"/>
          <w:szCs w:val="24"/>
        </w:rPr>
        <w:t>LUGAR DE APERTURA:</w:t>
      </w:r>
      <w:r w:rsidR="0076495D" w:rsidRPr="00E77C5F">
        <w:rPr>
          <w:sz w:val="24"/>
          <w:szCs w:val="24"/>
        </w:rPr>
        <w:t xml:space="preserve"> </w:t>
      </w:r>
      <w:r w:rsidR="005715C9" w:rsidRPr="00FC7640">
        <w:rPr>
          <w:sz w:val="24"/>
          <w:szCs w:val="24"/>
        </w:rPr>
        <w:t xml:space="preserve">Casa de Gobierno, en calle San Martín Número 450, Piso </w:t>
      </w:r>
      <w:r w:rsidR="005715C9">
        <w:rPr>
          <w:sz w:val="24"/>
          <w:szCs w:val="24"/>
        </w:rPr>
        <w:t>Primero</w:t>
      </w:r>
      <w:r w:rsidR="005715C9" w:rsidRPr="00FC7640">
        <w:rPr>
          <w:sz w:val="24"/>
          <w:szCs w:val="24"/>
        </w:rPr>
        <w:t>, Ushuaia.</w:t>
      </w:r>
      <w:r w:rsidR="005715C9">
        <w:rPr>
          <w:sz w:val="24"/>
          <w:szCs w:val="24"/>
        </w:rPr>
        <w:t xml:space="preserve"> </w:t>
      </w:r>
    </w:p>
    <w:p w:rsidR="00231966" w:rsidRPr="00E77C5F" w:rsidRDefault="00231966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231966" w:rsidRPr="00E77C5F" w:rsidRDefault="00457ED3" w:rsidP="005715C9">
      <w:pPr>
        <w:spacing w:line="240" w:lineRule="auto"/>
        <w:ind w:leftChars="0" w:left="0" w:firstLineChars="0" w:firstLine="0"/>
        <w:jc w:val="both"/>
        <w:rPr>
          <w:sz w:val="24"/>
          <w:szCs w:val="24"/>
        </w:rPr>
      </w:pPr>
      <w:r w:rsidRPr="00E77C5F">
        <w:rPr>
          <w:sz w:val="24"/>
          <w:szCs w:val="24"/>
        </w:rPr>
        <w:t>VALOR DEL PLIEGO: Sin Costo</w:t>
      </w:r>
    </w:p>
    <w:p w:rsidR="00231966" w:rsidRPr="00E77C5F" w:rsidRDefault="00231966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231966" w:rsidRPr="00E77C5F" w:rsidRDefault="00231966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231966" w:rsidRPr="005715C9" w:rsidRDefault="00457ED3" w:rsidP="006A10D4">
      <w:pPr>
        <w:spacing w:line="240" w:lineRule="auto"/>
        <w:ind w:left="0" w:hanging="2"/>
        <w:jc w:val="both"/>
        <w:rPr>
          <w:sz w:val="24"/>
          <w:szCs w:val="24"/>
        </w:rPr>
      </w:pPr>
      <w:r w:rsidRPr="005715C9">
        <w:rPr>
          <w:sz w:val="24"/>
          <w:szCs w:val="24"/>
        </w:rPr>
        <w:lastRenderedPageBreak/>
        <w:t xml:space="preserve">FECHA DE APERTURA: </w:t>
      </w:r>
      <w:r w:rsidR="00BC1F07" w:rsidRPr="005715C9">
        <w:rPr>
          <w:sz w:val="24"/>
          <w:szCs w:val="24"/>
        </w:rPr>
        <w:t>20</w:t>
      </w:r>
      <w:r w:rsidR="0087092A" w:rsidRPr="005715C9">
        <w:rPr>
          <w:sz w:val="24"/>
          <w:szCs w:val="24"/>
        </w:rPr>
        <w:t>/</w:t>
      </w:r>
      <w:r w:rsidR="00BC1F07" w:rsidRPr="005715C9">
        <w:rPr>
          <w:sz w:val="24"/>
          <w:szCs w:val="24"/>
        </w:rPr>
        <w:t>12</w:t>
      </w:r>
      <w:r w:rsidRPr="005715C9">
        <w:rPr>
          <w:sz w:val="24"/>
          <w:szCs w:val="24"/>
        </w:rPr>
        <w:t>/2021</w:t>
      </w:r>
    </w:p>
    <w:p w:rsidR="00231966" w:rsidRPr="005715C9" w:rsidRDefault="00231966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231966" w:rsidRDefault="00457ED3" w:rsidP="00B95266">
      <w:pPr>
        <w:spacing w:line="240" w:lineRule="auto"/>
        <w:ind w:leftChars="0" w:left="0" w:firstLineChars="0" w:firstLine="0"/>
        <w:jc w:val="both"/>
        <w:rPr>
          <w:sz w:val="24"/>
          <w:szCs w:val="24"/>
        </w:rPr>
      </w:pPr>
      <w:r w:rsidRPr="005715C9">
        <w:rPr>
          <w:sz w:val="24"/>
          <w:szCs w:val="24"/>
        </w:rPr>
        <w:t>HORA: 1</w:t>
      </w:r>
      <w:r w:rsidR="00BC1F07" w:rsidRPr="005715C9">
        <w:rPr>
          <w:sz w:val="24"/>
          <w:szCs w:val="24"/>
        </w:rPr>
        <w:t>3</w:t>
      </w:r>
      <w:r w:rsidRPr="005715C9">
        <w:rPr>
          <w:sz w:val="24"/>
          <w:szCs w:val="24"/>
        </w:rPr>
        <w:t>:00 hs.</w:t>
      </w:r>
      <w:r w:rsidRPr="00E77C5F">
        <w:rPr>
          <w:sz w:val="24"/>
          <w:szCs w:val="24"/>
        </w:rPr>
        <w:tab/>
      </w:r>
    </w:p>
    <w:p w:rsidR="00BC1F07" w:rsidRDefault="00BC1F07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BC1F07" w:rsidRPr="00BC1F07" w:rsidRDefault="00BC1F07" w:rsidP="00BC1F07">
      <w:pPr>
        <w:spacing w:after="120" w:line="360" w:lineRule="auto"/>
        <w:ind w:left="0" w:right="-6" w:hanging="2"/>
        <w:jc w:val="both"/>
        <w:rPr>
          <w:rFonts w:eastAsia="Calibri"/>
          <w:color w:val="000000"/>
          <w:position w:val="0"/>
          <w:sz w:val="24"/>
          <w:szCs w:val="24"/>
          <w:lang w:val="es-ES_tradnl" w:eastAsia="ar-SA"/>
        </w:rPr>
      </w:pPr>
      <w:r>
        <w:rPr>
          <w:sz w:val="24"/>
          <w:szCs w:val="24"/>
        </w:rPr>
        <w:t xml:space="preserve">VISITA DE OBRA: </w:t>
      </w:r>
      <w:r w:rsidRPr="00BC1F07">
        <w:rPr>
          <w:rFonts w:eastAsia="Calibri"/>
          <w:color w:val="000000"/>
          <w:position w:val="0"/>
          <w:sz w:val="24"/>
          <w:szCs w:val="24"/>
          <w:lang w:val="es-ES_tradnl" w:eastAsia="ar-SA"/>
        </w:rPr>
        <w:t xml:space="preserve">Las empresas deberán realizar con el área técnica la visita el día </w:t>
      </w:r>
      <w:r w:rsidRPr="00BC1F07">
        <w:rPr>
          <w:rFonts w:eastAsia="Calibri"/>
          <w:b/>
          <w:bCs/>
          <w:color w:val="000000"/>
          <w:position w:val="0"/>
          <w:sz w:val="24"/>
          <w:szCs w:val="24"/>
          <w:lang w:val="es-ES_tradnl" w:eastAsia="ar-SA"/>
        </w:rPr>
        <w:t>26 DE NOVIEMBRE DE 2021 DE 10</w:t>
      </w:r>
      <w:r w:rsidR="005715C9">
        <w:rPr>
          <w:rFonts w:eastAsia="Calibri"/>
          <w:b/>
          <w:bCs/>
          <w:color w:val="000000"/>
          <w:position w:val="0"/>
          <w:sz w:val="24"/>
          <w:szCs w:val="24"/>
          <w:lang w:val="es-ES_tradnl" w:eastAsia="ar-SA"/>
        </w:rPr>
        <w:t>:</w:t>
      </w:r>
      <w:r w:rsidRPr="00BC1F07">
        <w:rPr>
          <w:rFonts w:eastAsia="Calibri"/>
          <w:b/>
          <w:bCs/>
          <w:color w:val="000000"/>
          <w:position w:val="0"/>
          <w:sz w:val="24"/>
          <w:szCs w:val="24"/>
          <w:lang w:val="es-ES_tradnl" w:eastAsia="ar-SA"/>
        </w:rPr>
        <w:t>00 HS. A 11</w:t>
      </w:r>
      <w:r w:rsidR="005715C9">
        <w:rPr>
          <w:rFonts w:eastAsia="Calibri"/>
          <w:b/>
          <w:bCs/>
          <w:color w:val="000000"/>
          <w:position w:val="0"/>
          <w:sz w:val="24"/>
          <w:szCs w:val="24"/>
          <w:lang w:val="es-ES_tradnl" w:eastAsia="ar-SA"/>
        </w:rPr>
        <w:t>:</w:t>
      </w:r>
      <w:r w:rsidRPr="00BC1F07">
        <w:rPr>
          <w:rFonts w:eastAsia="Calibri"/>
          <w:b/>
          <w:bCs/>
          <w:color w:val="000000"/>
          <w:position w:val="0"/>
          <w:sz w:val="24"/>
          <w:szCs w:val="24"/>
          <w:lang w:val="es-ES_tradnl" w:eastAsia="ar-SA"/>
        </w:rPr>
        <w:t xml:space="preserve"> HS.</w:t>
      </w:r>
      <w:r w:rsidRPr="00BC1F07">
        <w:rPr>
          <w:rFonts w:eastAsia="Calibri"/>
          <w:color w:val="000000"/>
          <w:position w:val="0"/>
          <w:sz w:val="24"/>
          <w:szCs w:val="24"/>
          <w:lang w:val="es-ES_tradnl" w:eastAsia="ar-SA"/>
        </w:rPr>
        <w:t xml:space="preserve">   en el lugar donde se llevará a cabo la obra</w:t>
      </w:r>
      <w:r>
        <w:rPr>
          <w:rFonts w:eastAsia="Calibri"/>
          <w:color w:val="000000"/>
          <w:position w:val="0"/>
          <w:sz w:val="24"/>
          <w:szCs w:val="24"/>
          <w:lang w:val="es-ES_tradnl" w:eastAsia="ar-SA"/>
        </w:rPr>
        <w:t xml:space="preserve">. </w:t>
      </w:r>
    </w:p>
    <w:p w:rsidR="00BC1F07" w:rsidRPr="00E77C5F" w:rsidRDefault="00BC1F07" w:rsidP="006A10D4">
      <w:pPr>
        <w:spacing w:line="240" w:lineRule="auto"/>
        <w:ind w:left="0" w:hanging="2"/>
        <w:jc w:val="both"/>
        <w:rPr>
          <w:sz w:val="24"/>
          <w:szCs w:val="24"/>
        </w:rPr>
      </w:pPr>
    </w:p>
    <w:p w:rsidR="00231966" w:rsidRPr="00E77C5F" w:rsidRDefault="00457ED3" w:rsidP="00393A71">
      <w:pPr>
        <w:tabs>
          <w:tab w:val="left" w:pos="3525"/>
          <w:tab w:val="center" w:pos="4419"/>
          <w:tab w:val="right" w:pos="8838"/>
        </w:tabs>
        <w:spacing w:line="360" w:lineRule="auto"/>
        <w:ind w:left="0" w:hanging="2"/>
        <w:jc w:val="both"/>
        <w:rPr>
          <w:sz w:val="24"/>
          <w:szCs w:val="24"/>
        </w:rPr>
      </w:pPr>
      <w:r w:rsidRPr="00E77C5F">
        <w:rPr>
          <w:sz w:val="24"/>
          <w:szCs w:val="24"/>
        </w:rPr>
        <w:t xml:space="preserve">                     </w:t>
      </w:r>
    </w:p>
    <w:sectPr w:rsidR="00231966" w:rsidRPr="00E77C5F" w:rsidSect="00665E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20163"/>
      <w:pgMar w:top="2835" w:right="1043" w:bottom="1701" w:left="1560" w:header="1134" w:footer="10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F8D" w:rsidRDefault="00423F8D">
      <w:pPr>
        <w:spacing w:line="240" w:lineRule="auto"/>
        <w:ind w:left="0" w:hanging="2"/>
      </w:pPr>
      <w:r>
        <w:separator/>
      </w:r>
    </w:p>
  </w:endnote>
  <w:endnote w:type="continuationSeparator" w:id="0">
    <w:p w:rsidR="00423F8D" w:rsidRDefault="00423F8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66" w:rsidRDefault="0023196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66" w:rsidRDefault="00457ED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i/>
        <w:color w:val="000000"/>
      </w:rPr>
      <w:t xml:space="preserve">"Las Islas Malvinas, Georgias y </w:t>
    </w:r>
    <w:r w:rsidR="00F969AC">
      <w:rPr>
        <w:i/>
        <w:color w:val="000000"/>
      </w:rPr>
      <w:t>Sándwich</w:t>
    </w:r>
    <w:r>
      <w:rPr>
        <w:i/>
        <w:color w:val="000000"/>
      </w:rPr>
      <w:t xml:space="preserve"> del Sur, son y serán argentinas"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66" w:rsidRDefault="0023196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F8D" w:rsidRDefault="00423F8D">
      <w:pPr>
        <w:spacing w:line="240" w:lineRule="auto"/>
        <w:ind w:left="0" w:hanging="2"/>
      </w:pPr>
      <w:r>
        <w:separator/>
      </w:r>
    </w:p>
  </w:footnote>
  <w:footnote w:type="continuationSeparator" w:id="0">
    <w:p w:rsidR="00423F8D" w:rsidRDefault="00423F8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66" w:rsidRDefault="0023196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66" w:rsidRDefault="00457ED3">
    <w:pPr>
      <w:tabs>
        <w:tab w:val="center" w:pos="4419"/>
        <w:tab w:val="left" w:pos="5103"/>
        <w:tab w:val="right" w:pos="8838"/>
      </w:tabs>
      <w:ind w:left="0" w:hanging="2"/>
      <w:jc w:val="right"/>
    </w:pPr>
    <w:r>
      <w:rPr>
        <w:sz w:val="16"/>
        <w:szCs w:val="16"/>
      </w:rPr>
      <w:t xml:space="preserve">                                                 </w:t>
    </w:r>
    <w:r>
      <w:rPr>
        <w:noProof/>
        <w:lang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773430</wp:posOffset>
          </wp:positionH>
          <wp:positionV relativeFrom="paragraph">
            <wp:posOffset>-518792</wp:posOffset>
          </wp:positionV>
          <wp:extent cx="788035" cy="647700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8035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31966" w:rsidRDefault="00457ED3">
    <w:pPr>
      <w:pBdr>
        <w:top w:val="nil"/>
        <w:left w:val="nil"/>
        <w:bottom w:val="nil"/>
        <w:right w:val="nil"/>
        <w:between w:val="nil"/>
      </w:pBdr>
      <w:tabs>
        <w:tab w:val="left" w:pos="3525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4"/>
        <w:szCs w:val="14"/>
      </w:rPr>
      <w:t xml:space="preserve">       </w:t>
    </w:r>
    <w:r w:rsidR="00BF55C4"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2738755" cy="752475"/>
              <wp:effectExtent l="0" t="0" r="4445" b="2540"/>
              <wp:wrapNone/>
              <wp:docPr id="1" name="Rectá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38755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1966" w:rsidRDefault="00457ED3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Provincia de Tierra del Fuego,</w:t>
                          </w:r>
                        </w:p>
                        <w:p w:rsidR="00231966" w:rsidRDefault="00457ED3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Antártida e Islas del Atlántico Sur</w:t>
                          </w:r>
                        </w:p>
                        <w:p w:rsidR="00231966" w:rsidRDefault="00457ED3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República Argentina</w:t>
                          </w:r>
                        </w:p>
                        <w:p w:rsidR="00231966" w:rsidRDefault="00457ED3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16"/>
                            </w:rPr>
                            <w:t>===</w:t>
                          </w:r>
                        </w:p>
                        <w:p w:rsidR="00231966" w:rsidRDefault="00457ED3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MINISTERIO DE OBRAS Y SERVICIOS PÚBLICOS</w:t>
                          </w:r>
                        </w:p>
                        <w:p w:rsidR="00231966" w:rsidRDefault="00231966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3" o:spid="_x0000_s1026" style="position:absolute;left:0;text-align:left;margin-left:0;margin-top:5.05pt;width:215.6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" filled="f" stroked="f">
              <v:textbox inset="2.53958mm,1.2694mm,2.53958mm,1.2694mm">
                <w:txbxContent>
                  <w:p w:rsidR="00231966" w:rsidRDefault="00457ED3">
                    <w:pPr>
                      <w:spacing w:line="240" w:lineRule="auto"/>
                      <w:ind w:left="0" w:hanging="2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Provincia de Tierra del Fuego,</w:t>
                    </w:r>
                  </w:p>
                  <w:p w:rsidR="00231966" w:rsidRDefault="00457ED3">
                    <w:pPr>
                      <w:spacing w:line="240" w:lineRule="auto"/>
                      <w:ind w:left="0" w:hanging="2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Antártida e Islas del Atlántico Sur</w:t>
                    </w:r>
                  </w:p>
                  <w:p w:rsidR="00231966" w:rsidRDefault="00457ED3">
                    <w:pPr>
                      <w:spacing w:line="240" w:lineRule="auto"/>
                      <w:ind w:left="0" w:hanging="2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República Argentina</w:t>
                    </w:r>
                  </w:p>
                  <w:p w:rsidR="00231966" w:rsidRDefault="00457ED3">
                    <w:pPr>
                      <w:spacing w:line="240" w:lineRule="auto"/>
                      <w:ind w:left="0" w:hanging="2"/>
                      <w:jc w:val="cente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16"/>
                      </w:rPr>
                      <w:t>===</w:t>
                    </w:r>
                  </w:p>
                  <w:p w:rsidR="00231966" w:rsidRDefault="00457ED3">
                    <w:pPr>
                      <w:spacing w:line="240" w:lineRule="auto"/>
                      <w:ind w:left="0"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MINISTERIO DE OBRAS Y SERVICIOS PÚBLICOS</w:t>
                    </w:r>
                  </w:p>
                  <w:p w:rsidR="00231966" w:rsidRDefault="00231966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tbl>
    <w:tblPr>
      <w:tblStyle w:val="a1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9639"/>
    </w:tblGrid>
    <w:tr w:rsidR="00231966">
      <w:trPr>
        <w:trHeight w:val="230"/>
      </w:trPr>
      <w:tc>
        <w:tcPr>
          <w:tcW w:w="9639" w:type="dxa"/>
        </w:tcPr>
        <w:p w:rsidR="00231966" w:rsidRDefault="00457ED3">
          <w:pPr>
            <w:spacing w:line="259" w:lineRule="auto"/>
            <w:ind w:left="0" w:hanging="2"/>
            <w:jc w:val="right"/>
            <w:rPr>
              <w:color w:val="000000"/>
              <w:sz w:val="18"/>
              <w:szCs w:val="18"/>
            </w:rPr>
          </w:pPr>
          <w:r>
            <w:rPr>
              <w:i/>
              <w:color w:val="000000"/>
              <w:sz w:val="18"/>
              <w:szCs w:val="18"/>
            </w:rPr>
            <w:t xml:space="preserve">“2021 - Año del  Trigésimo  Aniversario de la Constitución </w:t>
          </w:r>
          <w:r w:rsidR="00830FA5">
            <w:rPr>
              <w:i/>
              <w:color w:val="000000"/>
              <w:sz w:val="18"/>
              <w:szCs w:val="18"/>
            </w:rPr>
            <w:t xml:space="preserve"> Provincial</w:t>
          </w:r>
          <w:r>
            <w:rPr>
              <w:i/>
              <w:color w:val="000000"/>
              <w:sz w:val="18"/>
              <w:szCs w:val="18"/>
            </w:rPr>
            <w:t>”</w:t>
          </w:r>
        </w:p>
      </w:tc>
    </w:tr>
  </w:tbl>
  <w:p w:rsidR="00231966" w:rsidRDefault="00457ED3">
    <w:pPr>
      <w:pBdr>
        <w:top w:val="nil"/>
        <w:left w:val="nil"/>
        <w:bottom w:val="nil"/>
        <w:right w:val="nil"/>
        <w:between w:val="nil"/>
      </w:pBdr>
      <w:tabs>
        <w:tab w:val="left" w:pos="3525"/>
      </w:tabs>
      <w:spacing w:line="240" w:lineRule="auto"/>
      <w:ind w:left="0" w:hanging="2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  <w:t xml:space="preserve">                                                                                                          </w:t>
    </w:r>
  </w:p>
  <w:p w:rsidR="00231966" w:rsidRDefault="00457ED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  <w:sz w:val="28"/>
        <w:szCs w:val="28"/>
      </w:rPr>
    </w:pPr>
    <w:r>
      <w:rPr>
        <w:color w:val="000000"/>
        <w:sz w:val="16"/>
        <w:szCs w:val="16"/>
      </w:rPr>
      <w:tab/>
    </w:r>
  </w:p>
  <w:p w:rsidR="00231966" w:rsidRDefault="00231966">
    <w:pPr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right"/>
      <w:rPr>
        <w:color w:val="000000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66" w:rsidRDefault="0023196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0000013"/>
    <w:multiLevelType w:val="multilevel"/>
    <w:tmpl w:val="D8BAD0FA"/>
    <w:name w:val="WW8Num19"/>
    <w:lvl w:ilvl="0">
      <w:start w:val="1"/>
      <w:numFmt w:val="decimal"/>
      <w:lvlText w:val="%1."/>
      <w:lvlJc w:val="left"/>
      <w:pPr>
        <w:tabs>
          <w:tab w:val="num" w:pos="889"/>
        </w:tabs>
        <w:ind w:left="889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21"/>
        </w:tabs>
        <w:ind w:left="142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593"/>
        </w:tabs>
        <w:ind w:left="15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25"/>
        </w:tabs>
        <w:ind w:left="212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97"/>
        </w:tabs>
        <w:ind w:left="22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829"/>
        </w:tabs>
        <w:ind w:left="282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33"/>
        </w:tabs>
        <w:ind w:left="353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5"/>
        </w:tabs>
        <w:ind w:left="4065" w:hanging="2160"/>
      </w:pPr>
      <w:rPr>
        <w:rFonts w:hint="default"/>
        <w:b/>
      </w:rPr>
    </w:lvl>
  </w:abstractNum>
  <w:abstractNum w:abstractNumId="3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B43080"/>
    <w:multiLevelType w:val="multilevel"/>
    <w:tmpl w:val="B73056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017C160E"/>
    <w:multiLevelType w:val="hybridMultilevel"/>
    <w:tmpl w:val="2E0272A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EC2BEA"/>
    <w:multiLevelType w:val="multilevel"/>
    <w:tmpl w:val="EBCA64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065758EE"/>
    <w:multiLevelType w:val="multilevel"/>
    <w:tmpl w:val="8CA4D3D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08886DBE"/>
    <w:multiLevelType w:val="multilevel"/>
    <w:tmpl w:val="B6BA6C16"/>
    <w:styleLink w:val="Listaactual2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0ACF4EEE"/>
    <w:multiLevelType w:val="hybridMultilevel"/>
    <w:tmpl w:val="6C26641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E05313"/>
    <w:multiLevelType w:val="hybridMultilevel"/>
    <w:tmpl w:val="7AE648C8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BD110E9"/>
    <w:multiLevelType w:val="multilevel"/>
    <w:tmpl w:val="7A14C874"/>
    <w:lvl w:ilvl="0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u w:val="none"/>
      </w:rPr>
    </w:lvl>
  </w:abstractNum>
  <w:abstractNum w:abstractNumId="13">
    <w:nsid w:val="0F19770A"/>
    <w:multiLevelType w:val="hybridMultilevel"/>
    <w:tmpl w:val="0FAEF6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0554A8E"/>
    <w:multiLevelType w:val="multilevel"/>
    <w:tmpl w:val="B80C2D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13C176A1"/>
    <w:multiLevelType w:val="hybridMultilevel"/>
    <w:tmpl w:val="1BA27EE4"/>
    <w:lvl w:ilvl="0" w:tplc="2C0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-1658" w:hanging="360"/>
      </w:pPr>
    </w:lvl>
    <w:lvl w:ilvl="2" w:tplc="2C0A001B" w:tentative="1">
      <w:start w:val="1"/>
      <w:numFmt w:val="lowerRoman"/>
      <w:lvlText w:val="%3."/>
      <w:lvlJc w:val="right"/>
      <w:pPr>
        <w:ind w:left="-938" w:hanging="180"/>
      </w:pPr>
    </w:lvl>
    <w:lvl w:ilvl="3" w:tplc="2C0A000F" w:tentative="1">
      <w:start w:val="1"/>
      <w:numFmt w:val="decimal"/>
      <w:lvlText w:val="%4."/>
      <w:lvlJc w:val="left"/>
      <w:pPr>
        <w:ind w:left="-218" w:hanging="360"/>
      </w:pPr>
    </w:lvl>
    <w:lvl w:ilvl="4" w:tplc="2C0A0019" w:tentative="1">
      <w:start w:val="1"/>
      <w:numFmt w:val="lowerLetter"/>
      <w:lvlText w:val="%5."/>
      <w:lvlJc w:val="left"/>
      <w:pPr>
        <w:ind w:left="502" w:hanging="360"/>
      </w:pPr>
    </w:lvl>
    <w:lvl w:ilvl="5" w:tplc="2C0A001B" w:tentative="1">
      <w:start w:val="1"/>
      <w:numFmt w:val="lowerRoman"/>
      <w:lvlText w:val="%6."/>
      <w:lvlJc w:val="right"/>
      <w:pPr>
        <w:ind w:left="1222" w:hanging="180"/>
      </w:pPr>
    </w:lvl>
    <w:lvl w:ilvl="6" w:tplc="2C0A000F" w:tentative="1">
      <w:start w:val="1"/>
      <w:numFmt w:val="decimal"/>
      <w:lvlText w:val="%7."/>
      <w:lvlJc w:val="left"/>
      <w:pPr>
        <w:ind w:left="1942" w:hanging="360"/>
      </w:pPr>
    </w:lvl>
    <w:lvl w:ilvl="7" w:tplc="2C0A0019" w:tentative="1">
      <w:start w:val="1"/>
      <w:numFmt w:val="lowerLetter"/>
      <w:lvlText w:val="%8."/>
      <w:lvlJc w:val="left"/>
      <w:pPr>
        <w:ind w:left="2662" w:hanging="360"/>
      </w:pPr>
    </w:lvl>
    <w:lvl w:ilvl="8" w:tplc="2C0A001B" w:tentative="1">
      <w:start w:val="1"/>
      <w:numFmt w:val="lowerRoman"/>
      <w:lvlText w:val="%9."/>
      <w:lvlJc w:val="right"/>
      <w:pPr>
        <w:ind w:left="3382" w:hanging="180"/>
      </w:pPr>
    </w:lvl>
  </w:abstractNum>
  <w:abstractNum w:abstractNumId="16">
    <w:nsid w:val="14A52F9D"/>
    <w:multiLevelType w:val="hybridMultilevel"/>
    <w:tmpl w:val="829AC2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7852C6"/>
    <w:multiLevelType w:val="singleLevel"/>
    <w:tmpl w:val="2C0A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19EA5EE8"/>
    <w:multiLevelType w:val="hybridMultilevel"/>
    <w:tmpl w:val="03DA1384"/>
    <w:lvl w:ilvl="0" w:tplc="2C0A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-949" w:hanging="360"/>
      </w:pPr>
    </w:lvl>
    <w:lvl w:ilvl="2" w:tplc="2C0A001B" w:tentative="1">
      <w:start w:val="1"/>
      <w:numFmt w:val="lowerRoman"/>
      <w:lvlText w:val="%3."/>
      <w:lvlJc w:val="right"/>
      <w:pPr>
        <w:ind w:left="-229" w:hanging="180"/>
      </w:pPr>
    </w:lvl>
    <w:lvl w:ilvl="3" w:tplc="2C0A000F" w:tentative="1">
      <w:start w:val="1"/>
      <w:numFmt w:val="decimal"/>
      <w:lvlText w:val="%4."/>
      <w:lvlJc w:val="left"/>
      <w:pPr>
        <w:ind w:left="491" w:hanging="360"/>
      </w:pPr>
    </w:lvl>
    <w:lvl w:ilvl="4" w:tplc="2C0A0019" w:tentative="1">
      <w:start w:val="1"/>
      <w:numFmt w:val="lowerLetter"/>
      <w:lvlText w:val="%5."/>
      <w:lvlJc w:val="left"/>
      <w:pPr>
        <w:ind w:left="1211" w:hanging="360"/>
      </w:pPr>
    </w:lvl>
    <w:lvl w:ilvl="5" w:tplc="2C0A001B" w:tentative="1">
      <w:start w:val="1"/>
      <w:numFmt w:val="lowerRoman"/>
      <w:lvlText w:val="%6."/>
      <w:lvlJc w:val="right"/>
      <w:pPr>
        <w:ind w:left="1931" w:hanging="180"/>
      </w:pPr>
    </w:lvl>
    <w:lvl w:ilvl="6" w:tplc="2C0A000F" w:tentative="1">
      <w:start w:val="1"/>
      <w:numFmt w:val="decimal"/>
      <w:lvlText w:val="%7."/>
      <w:lvlJc w:val="left"/>
      <w:pPr>
        <w:ind w:left="2651" w:hanging="360"/>
      </w:pPr>
    </w:lvl>
    <w:lvl w:ilvl="7" w:tplc="2C0A0019" w:tentative="1">
      <w:start w:val="1"/>
      <w:numFmt w:val="lowerLetter"/>
      <w:lvlText w:val="%8."/>
      <w:lvlJc w:val="left"/>
      <w:pPr>
        <w:ind w:left="3371" w:hanging="360"/>
      </w:pPr>
    </w:lvl>
    <w:lvl w:ilvl="8" w:tplc="2C0A001B" w:tentative="1">
      <w:start w:val="1"/>
      <w:numFmt w:val="lowerRoman"/>
      <w:lvlText w:val="%9."/>
      <w:lvlJc w:val="right"/>
      <w:pPr>
        <w:ind w:left="4091" w:hanging="180"/>
      </w:pPr>
    </w:lvl>
  </w:abstractNum>
  <w:abstractNum w:abstractNumId="19">
    <w:nsid w:val="20521B80"/>
    <w:multiLevelType w:val="hybridMultilevel"/>
    <w:tmpl w:val="489CF540"/>
    <w:name w:val="WW8Num42"/>
    <w:lvl w:ilvl="0" w:tplc="040A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24FA513E"/>
    <w:multiLevelType w:val="hybridMultilevel"/>
    <w:tmpl w:val="69EE31F8"/>
    <w:lvl w:ilvl="0" w:tplc="21A03B8A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647" w:hanging="360"/>
      </w:pPr>
    </w:lvl>
    <w:lvl w:ilvl="2" w:tplc="2C0A001B" w:tentative="1">
      <w:start w:val="1"/>
      <w:numFmt w:val="lowerRoman"/>
      <w:lvlText w:val="%3."/>
      <w:lvlJc w:val="right"/>
      <w:pPr>
        <w:ind w:left="2367" w:hanging="180"/>
      </w:pPr>
    </w:lvl>
    <w:lvl w:ilvl="3" w:tplc="2C0A000F" w:tentative="1">
      <w:start w:val="1"/>
      <w:numFmt w:val="decimal"/>
      <w:lvlText w:val="%4."/>
      <w:lvlJc w:val="left"/>
      <w:pPr>
        <w:ind w:left="3087" w:hanging="360"/>
      </w:pPr>
    </w:lvl>
    <w:lvl w:ilvl="4" w:tplc="2C0A0019" w:tentative="1">
      <w:start w:val="1"/>
      <w:numFmt w:val="lowerLetter"/>
      <w:lvlText w:val="%5."/>
      <w:lvlJc w:val="left"/>
      <w:pPr>
        <w:ind w:left="3807" w:hanging="360"/>
      </w:pPr>
    </w:lvl>
    <w:lvl w:ilvl="5" w:tplc="2C0A001B" w:tentative="1">
      <w:start w:val="1"/>
      <w:numFmt w:val="lowerRoman"/>
      <w:lvlText w:val="%6."/>
      <w:lvlJc w:val="right"/>
      <w:pPr>
        <w:ind w:left="4527" w:hanging="180"/>
      </w:pPr>
    </w:lvl>
    <w:lvl w:ilvl="6" w:tplc="2C0A000F" w:tentative="1">
      <w:start w:val="1"/>
      <w:numFmt w:val="decimal"/>
      <w:lvlText w:val="%7."/>
      <w:lvlJc w:val="left"/>
      <w:pPr>
        <w:ind w:left="5247" w:hanging="360"/>
      </w:pPr>
    </w:lvl>
    <w:lvl w:ilvl="7" w:tplc="2C0A0019" w:tentative="1">
      <w:start w:val="1"/>
      <w:numFmt w:val="lowerLetter"/>
      <w:lvlText w:val="%8."/>
      <w:lvlJc w:val="left"/>
      <w:pPr>
        <w:ind w:left="5967" w:hanging="360"/>
      </w:pPr>
    </w:lvl>
    <w:lvl w:ilvl="8" w:tplc="2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5E91854"/>
    <w:multiLevelType w:val="hybridMultilevel"/>
    <w:tmpl w:val="0292126E"/>
    <w:lvl w:ilvl="0" w:tplc="2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294F77BB"/>
    <w:multiLevelType w:val="multilevel"/>
    <w:tmpl w:val="1162612E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>
    <w:nsid w:val="296D6FB2"/>
    <w:multiLevelType w:val="hybridMultilevel"/>
    <w:tmpl w:val="BAC248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97F3760"/>
    <w:multiLevelType w:val="hybridMultilevel"/>
    <w:tmpl w:val="2F1458A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732621"/>
    <w:multiLevelType w:val="multilevel"/>
    <w:tmpl w:val="B6BA6C16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2F0C2283"/>
    <w:multiLevelType w:val="hybridMultilevel"/>
    <w:tmpl w:val="919A30CA"/>
    <w:lvl w:ilvl="0" w:tplc="B2C8180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EF2824"/>
    <w:multiLevelType w:val="multilevel"/>
    <w:tmpl w:val="EB70B48E"/>
    <w:lvl w:ilvl="0">
      <w:start w:val="1"/>
      <w:numFmt w:val="decimal"/>
      <w:isLgl/>
      <w:suff w:val="space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38DF11A7"/>
    <w:multiLevelType w:val="hybridMultilevel"/>
    <w:tmpl w:val="1BA27EE4"/>
    <w:lvl w:ilvl="0" w:tplc="2C0A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-949" w:hanging="360"/>
      </w:pPr>
    </w:lvl>
    <w:lvl w:ilvl="2" w:tplc="2C0A001B" w:tentative="1">
      <w:start w:val="1"/>
      <w:numFmt w:val="lowerRoman"/>
      <w:lvlText w:val="%3."/>
      <w:lvlJc w:val="right"/>
      <w:pPr>
        <w:ind w:left="-229" w:hanging="180"/>
      </w:pPr>
    </w:lvl>
    <w:lvl w:ilvl="3" w:tplc="2C0A000F" w:tentative="1">
      <w:start w:val="1"/>
      <w:numFmt w:val="decimal"/>
      <w:lvlText w:val="%4."/>
      <w:lvlJc w:val="left"/>
      <w:pPr>
        <w:ind w:left="491" w:hanging="360"/>
      </w:pPr>
    </w:lvl>
    <w:lvl w:ilvl="4" w:tplc="2C0A0019" w:tentative="1">
      <w:start w:val="1"/>
      <w:numFmt w:val="lowerLetter"/>
      <w:lvlText w:val="%5."/>
      <w:lvlJc w:val="left"/>
      <w:pPr>
        <w:ind w:left="1211" w:hanging="360"/>
      </w:pPr>
    </w:lvl>
    <w:lvl w:ilvl="5" w:tplc="2C0A001B" w:tentative="1">
      <w:start w:val="1"/>
      <w:numFmt w:val="lowerRoman"/>
      <w:lvlText w:val="%6."/>
      <w:lvlJc w:val="right"/>
      <w:pPr>
        <w:ind w:left="1931" w:hanging="180"/>
      </w:pPr>
    </w:lvl>
    <w:lvl w:ilvl="6" w:tplc="2C0A000F" w:tentative="1">
      <w:start w:val="1"/>
      <w:numFmt w:val="decimal"/>
      <w:lvlText w:val="%7."/>
      <w:lvlJc w:val="left"/>
      <w:pPr>
        <w:ind w:left="2651" w:hanging="360"/>
      </w:pPr>
    </w:lvl>
    <w:lvl w:ilvl="7" w:tplc="2C0A0019" w:tentative="1">
      <w:start w:val="1"/>
      <w:numFmt w:val="lowerLetter"/>
      <w:lvlText w:val="%8."/>
      <w:lvlJc w:val="left"/>
      <w:pPr>
        <w:ind w:left="3371" w:hanging="360"/>
      </w:pPr>
    </w:lvl>
    <w:lvl w:ilvl="8" w:tplc="2C0A001B" w:tentative="1">
      <w:start w:val="1"/>
      <w:numFmt w:val="lowerRoman"/>
      <w:lvlText w:val="%9."/>
      <w:lvlJc w:val="right"/>
      <w:pPr>
        <w:ind w:left="4091" w:hanging="180"/>
      </w:pPr>
    </w:lvl>
  </w:abstractNum>
  <w:abstractNum w:abstractNumId="29">
    <w:nsid w:val="39F70103"/>
    <w:multiLevelType w:val="multilevel"/>
    <w:tmpl w:val="37365FBE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0">
    <w:nsid w:val="3C0430B5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>
    <w:nsid w:val="3C4313DD"/>
    <w:multiLevelType w:val="multilevel"/>
    <w:tmpl w:val="E954F8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3E260479"/>
    <w:multiLevelType w:val="multilevel"/>
    <w:tmpl w:val="EB70B48E"/>
    <w:styleLink w:val="Listaactual1"/>
    <w:lvl w:ilvl="0">
      <w:start w:val="1"/>
      <w:numFmt w:val="decimal"/>
      <w:isLgl/>
      <w:suff w:val="space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>
    <w:nsid w:val="3F7B1B46"/>
    <w:multiLevelType w:val="hybridMultilevel"/>
    <w:tmpl w:val="1F2C61A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1B457B7"/>
    <w:multiLevelType w:val="hybridMultilevel"/>
    <w:tmpl w:val="52C60A9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08FAF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CC29D5"/>
    <w:multiLevelType w:val="multilevel"/>
    <w:tmpl w:val="F1920E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45D53697"/>
    <w:multiLevelType w:val="multilevel"/>
    <w:tmpl w:val="07D86548"/>
    <w:lvl w:ilvl="0">
      <w:start w:val="1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7.%2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37">
    <w:nsid w:val="4AFB4586"/>
    <w:multiLevelType w:val="multilevel"/>
    <w:tmpl w:val="B3DC8B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4D8103B5"/>
    <w:multiLevelType w:val="hybridMultilevel"/>
    <w:tmpl w:val="83B0972C"/>
    <w:lvl w:ilvl="0" w:tplc="DD72EFC6">
      <w:start w:val="1"/>
      <w:numFmt w:val="bullet"/>
      <w:pStyle w:val="GUIN"/>
      <w:lvlText w:val=""/>
      <w:lvlJc w:val="left"/>
      <w:pPr>
        <w:tabs>
          <w:tab w:val="num" w:pos="824"/>
        </w:tabs>
        <w:ind w:left="90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FD57567"/>
    <w:multiLevelType w:val="multilevel"/>
    <w:tmpl w:val="C794FD70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51781C52"/>
    <w:multiLevelType w:val="hybridMultilevel"/>
    <w:tmpl w:val="426805F4"/>
    <w:lvl w:ilvl="0" w:tplc="A4BC6F5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DejaVu Sans" w:hAnsi="Arial" w:cs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18E6ADD"/>
    <w:multiLevelType w:val="hybridMultilevel"/>
    <w:tmpl w:val="257A344E"/>
    <w:lvl w:ilvl="0" w:tplc="FEC211C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DD2740"/>
    <w:multiLevelType w:val="multilevel"/>
    <w:tmpl w:val="D7AC5CA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5B7134B2"/>
    <w:multiLevelType w:val="hybridMultilevel"/>
    <w:tmpl w:val="BCACBDE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DD90CEF"/>
    <w:multiLevelType w:val="multilevel"/>
    <w:tmpl w:val="BE7ACF4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ind w:left="987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45">
    <w:nsid w:val="5EAC3D0E"/>
    <w:multiLevelType w:val="hybridMultilevel"/>
    <w:tmpl w:val="21725FE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5A273C"/>
    <w:multiLevelType w:val="hybridMultilevel"/>
    <w:tmpl w:val="C3AA09BE"/>
    <w:lvl w:ilvl="0" w:tplc="282EB37A">
      <w:start w:val="1"/>
      <w:numFmt w:val="decimal"/>
      <w:lvlText w:val="%1."/>
      <w:lvlJc w:val="left"/>
      <w:pPr>
        <w:ind w:left="222" w:hanging="278"/>
      </w:pPr>
      <w:rPr>
        <w:rFonts w:ascii="Tahoma" w:eastAsia="Tahoma" w:hAnsi="Tahoma" w:cs="Tahoma" w:hint="default"/>
        <w:w w:val="99"/>
        <w:sz w:val="18"/>
        <w:szCs w:val="18"/>
        <w:lang w:val="es-AR" w:eastAsia="es-AR" w:bidi="es-AR"/>
      </w:rPr>
    </w:lvl>
    <w:lvl w:ilvl="1" w:tplc="F334CBF4">
      <w:numFmt w:val="bullet"/>
      <w:lvlText w:val="•"/>
      <w:lvlJc w:val="left"/>
      <w:pPr>
        <w:ind w:left="1170" w:hanging="278"/>
      </w:pPr>
      <w:rPr>
        <w:rFonts w:hint="default"/>
        <w:lang w:val="es-AR" w:eastAsia="es-AR" w:bidi="es-AR"/>
      </w:rPr>
    </w:lvl>
    <w:lvl w:ilvl="2" w:tplc="E26AAE98">
      <w:numFmt w:val="bullet"/>
      <w:lvlText w:val="•"/>
      <w:lvlJc w:val="left"/>
      <w:pPr>
        <w:ind w:left="2120" w:hanging="278"/>
      </w:pPr>
      <w:rPr>
        <w:rFonts w:hint="default"/>
        <w:lang w:val="es-AR" w:eastAsia="es-AR" w:bidi="es-AR"/>
      </w:rPr>
    </w:lvl>
    <w:lvl w:ilvl="3" w:tplc="8532468A">
      <w:numFmt w:val="bullet"/>
      <w:lvlText w:val="•"/>
      <w:lvlJc w:val="left"/>
      <w:pPr>
        <w:ind w:left="3070" w:hanging="278"/>
      </w:pPr>
      <w:rPr>
        <w:rFonts w:hint="default"/>
        <w:lang w:val="es-AR" w:eastAsia="es-AR" w:bidi="es-AR"/>
      </w:rPr>
    </w:lvl>
    <w:lvl w:ilvl="4" w:tplc="AF54A8B4">
      <w:numFmt w:val="bullet"/>
      <w:lvlText w:val="•"/>
      <w:lvlJc w:val="left"/>
      <w:pPr>
        <w:ind w:left="4020" w:hanging="278"/>
      </w:pPr>
      <w:rPr>
        <w:rFonts w:hint="default"/>
        <w:lang w:val="es-AR" w:eastAsia="es-AR" w:bidi="es-AR"/>
      </w:rPr>
    </w:lvl>
    <w:lvl w:ilvl="5" w:tplc="980A1E0C">
      <w:numFmt w:val="bullet"/>
      <w:lvlText w:val="•"/>
      <w:lvlJc w:val="left"/>
      <w:pPr>
        <w:ind w:left="4970" w:hanging="278"/>
      </w:pPr>
      <w:rPr>
        <w:rFonts w:hint="default"/>
        <w:lang w:val="es-AR" w:eastAsia="es-AR" w:bidi="es-AR"/>
      </w:rPr>
    </w:lvl>
    <w:lvl w:ilvl="6" w:tplc="1C5086C6">
      <w:numFmt w:val="bullet"/>
      <w:lvlText w:val="•"/>
      <w:lvlJc w:val="left"/>
      <w:pPr>
        <w:ind w:left="5920" w:hanging="278"/>
      </w:pPr>
      <w:rPr>
        <w:rFonts w:hint="default"/>
        <w:lang w:val="es-AR" w:eastAsia="es-AR" w:bidi="es-AR"/>
      </w:rPr>
    </w:lvl>
    <w:lvl w:ilvl="7" w:tplc="DFE03586">
      <w:numFmt w:val="bullet"/>
      <w:lvlText w:val="•"/>
      <w:lvlJc w:val="left"/>
      <w:pPr>
        <w:ind w:left="6870" w:hanging="278"/>
      </w:pPr>
      <w:rPr>
        <w:rFonts w:hint="default"/>
        <w:lang w:val="es-AR" w:eastAsia="es-AR" w:bidi="es-AR"/>
      </w:rPr>
    </w:lvl>
    <w:lvl w:ilvl="8" w:tplc="DAFEE15E">
      <w:numFmt w:val="bullet"/>
      <w:lvlText w:val="•"/>
      <w:lvlJc w:val="left"/>
      <w:pPr>
        <w:ind w:left="7820" w:hanging="278"/>
      </w:pPr>
      <w:rPr>
        <w:rFonts w:hint="default"/>
        <w:lang w:val="es-AR" w:eastAsia="es-AR" w:bidi="es-AR"/>
      </w:rPr>
    </w:lvl>
  </w:abstractNum>
  <w:abstractNum w:abstractNumId="47">
    <w:nsid w:val="65733AAA"/>
    <w:multiLevelType w:val="hybridMultilevel"/>
    <w:tmpl w:val="34A059C2"/>
    <w:lvl w:ilvl="0" w:tplc="2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8">
    <w:nsid w:val="666750AC"/>
    <w:multiLevelType w:val="multilevel"/>
    <w:tmpl w:val="223000A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upperLetter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9">
    <w:nsid w:val="669E7AF8"/>
    <w:multiLevelType w:val="hybridMultilevel"/>
    <w:tmpl w:val="88D4AF84"/>
    <w:lvl w:ilvl="0" w:tplc="F334CBF4">
      <w:numFmt w:val="bullet"/>
      <w:lvlText w:val="•"/>
      <w:lvlJc w:val="left"/>
      <w:pPr>
        <w:ind w:left="927" w:hanging="360"/>
      </w:pPr>
      <w:rPr>
        <w:rFonts w:hint="default"/>
        <w:lang w:val="es-AR" w:eastAsia="es-AR" w:bidi="es-AR"/>
      </w:rPr>
    </w:lvl>
    <w:lvl w:ilvl="1" w:tplc="2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0">
    <w:nsid w:val="6A8F3B28"/>
    <w:multiLevelType w:val="hybridMultilevel"/>
    <w:tmpl w:val="C03EB7B6"/>
    <w:lvl w:ilvl="0" w:tplc="2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1">
    <w:nsid w:val="6C5D0825"/>
    <w:multiLevelType w:val="hybridMultilevel"/>
    <w:tmpl w:val="D200E75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ED662BC"/>
    <w:multiLevelType w:val="multilevel"/>
    <w:tmpl w:val="1832AF30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>
    <w:nsid w:val="6F3E6027"/>
    <w:multiLevelType w:val="hybridMultilevel"/>
    <w:tmpl w:val="ED5A5A9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0A12028"/>
    <w:multiLevelType w:val="multilevel"/>
    <w:tmpl w:val="C1989280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5">
    <w:nsid w:val="71C7406A"/>
    <w:multiLevelType w:val="hybridMultilevel"/>
    <w:tmpl w:val="B99E8FA6"/>
    <w:lvl w:ilvl="0" w:tplc="0C0A001B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6043B6D"/>
    <w:multiLevelType w:val="multilevel"/>
    <w:tmpl w:val="EAE29160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>
    <w:nsid w:val="78DE2237"/>
    <w:multiLevelType w:val="hybridMultilevel"/>
    <w:tmpl w:val="A39E839A"/>
    <w:lvl w:ilvl="0" w:tplc="8C8092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00000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793E2000"/>
    <w:multiLevelType w:val="multilevel"/>
    <w:tmpl w:val="CF1011C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>
    <w:nsid w:val="7A69560E"/>
    <w:multiLevelType w:val="hybridMultilevel"/>
    <w:tmpl w:val="472CEA40"/>
    <w:lvl w:ilvl="0" w:tplc="2C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0">
    <w:nsid w:val="7A9A3FDC"/>
    <w:multiLevelType w:val="hybridMultilevel"/>
    <w:tmpl w:val="F2C4E918"/>
    <w:lvl w:ilvl="0" w:tplc="2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1">
    <w:nsid w:val="7C89605B"/>
    <w:multiLevelType w:val="hybridMultilevel"/>
    <w:tmpl w:val="433E0E4C"/>
    <w:lvl w:ilvl="0" w:tplc="2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2">
    <w:nsid w:val="7E0F5CB5"/>
    <w:multiLevelType w:val="hybridMultilevel"/>
    <w:tmpl w:val="F68E624E"/>
    <w:lvl w:ilvl="0" w:tplc="2C0A0019">
      <w:start w:val="1"/>
      <w:numFmt w:val="low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5"/>
  </w:num>
  <w:num w:numId="6">
    <w:abstractNumId w:val="19"/>
  </w:num>
  <w:num w:numId="7">
    <w:abstractNumId w:val="40"/>
  </w:num>
  <w:num w:numId="8">
    <w:abstractNumId w:val="33"/>
  </w:num>
  <w:num w:numId="9">
    <w:abstractNumId w:val="57"/>
  </w:num>
  <w:num w:numId="10">
    <w:abstractNumId w:val="62"/>
  </w:num>
  <w:num w:numId="11">
    <w:abstractNumId w:val="48"/>
  </w:num>
  <w:num w:numId="12">
    <w:abstractNumId w:val="59"/>
  </w:num>
  <w:num w:numId="13">
    <w:abstractNumId w:val="38"/>
  </w:num>
  <w:num w:numId="14">
    <w:abstractNumId w:val="25"/>
  </w:num>
  <w:num w:numId="15">
    <w:abstractNumId w:val="32"/>
  </w:num>
  <w:num w:numId="16">
    <w:abstractNumId w:val="30"/>
  </w:num>
  <w:num w:numId="17">
    <w:abstractNumId w:val="9"/>
  </w:num>
  <w:num w:numId="18">
    <w:abstractNumId w:val="17"/>
  </w:num>
  <w:num w:numId="19">
    <w:abstractNumId w:val="26"/>
  </w:num>
  <w:num w:numId="20">
    <w:abstractNumId w:val="11"/>
  </w:num>
  <w:num w:numId="21">
    <w:abstractNumId w:val="28"/>
  </w:num>
  <w:num w:numId="22">
    <w:abstractNumId w:val="15"/>
  </w:num>
  <w:num w:numId="23">
    <w:abstractNumId w:val="23"/>
  </w:num>
  <w:num w:numId="24">
    <w:abstractNumId w:val="18"/>
  </w:num>
  <w:num w:numId="25">
    <w:abstractNumId w:val="16"/>
  </w:num>
  <w:num w:numId="26">
    <w:abstractNumId w:val="36"/>
  </w:num>
  <w:num w:numId="27">
    <w:abstractNumId w:val="13"/>
  </w:num>
  <w:num w:numId="2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29"/>
  </w:num>
  <w:num w:numId="30">
    <w:abstractNumId w:val="35"/>
  </w:num>
  <w:num w:numId="31">
    <w:abstractNumId w:val="37"/>
  </w:num>
  <w:num w:numId="32">
    <w:abstractNumId w:val="58"/>
  </w:num>
  <w:num w:numId="33">
    <w:abstractNumId w:val="42"/>
  </w:num>
  <w:num w:numId="34">
    <w:abstractNumId w:val="56"/>
  </w:num>
  <w:num w:numId="35">
    <w:abstractNumId w:val="46"/>
  </w:num>
  <w:num w:numId="36">
    <w:abstractNumId w:val="31"/>
  </w:num>
  <w:num w:numId="37">
    <w:abstractNumId w:val="51"/>
  </w:num>
  <w:num w:numId="38">
    <w:abstractNumId w:val="52"/>
  </w:num>
  <w:num w:numId="39">
    <w:abstractNumId w:val="8"/>
  </w:num>
  <w:num w:numId="40">
    <w:abstractNumId w:val="34"/>
  </w:num>
  <w:num w:numId="41">
    <w:abstractNumId w:val="49"/>
  </w:num>
  <w:num w:numId="42">
    <w:abstractNumId w:val="24"/>
  </w:num>
  <w:num w:numId="43">
    <w:abstractNumId w:val="60"/>
  </w:num>
  <w:num w:numId="44">
    <w:abstractNumId w:val="21"/>
  </w:num>
  <w:num w:numId="45">
    <w:abstractNumId w:val="61"/>
  </w:num>
  <w:num w:numId="46">
    <w:abstractNumId w:val="47"/>
  </w:num>
  <w:num w:numId="47">
    <w:abstractNumId w:val="43"/>
  </w:num>
  <w:num w:numId="48">
    <w:abstractNumId w:val="10"/>
  </w:num>
  <w:num w:numId="49">
    <w:abstractNumId w:val="20"/>
  </w:num>
  <w:num w:numId="50">
    <w:abstractNumId w:val="6"/>
  </w:num>
  <w:num w:numId="51">
    <w:abstractNumId w:val="53"/>
  </w:num>
  <w:num w:numId="52">
    <w:abstractNumId w:val="5"/>
  </w:num>
  <w:num w:numId="53">
    <w:abstractNumId w:val="14"/>
  </w:num>
  <w:num w:numId="54">
    <w:abstractNumId w:val="7"/>
  </w:num>
  <w:num w:numId="55">
    <w:abstractNumId w:val="12"/>
  </w:num>
  <w:num w:numId="56">
    <w:abstractNumId w:val="54"/>
  </w:num>
  <w:num w:numId="57">
    <w:abstractNumId w:val="22"/>
  </w:num>
  <w:num w:numId="58">
    <w:abstractNumId w:val="50"/>
  </w:num>
  <w:num w:numId="59">
    <w:abstractNumId w:val="44"/>
  </w:num>
  <w:num w:numId="60">
    <w:abstractNumId w:val="45"/>
  </w:num>
  <w:num w:numId="61">
    <w:abstractNumId w:val="41"/>
  </w:num>
  <w:num w:numId="62">
    <w:abstractNumId w:val="27"/>
  </w:num>
  <w:num w:numId="63">
    <w:abstractNumId w:val="39"/>
  </w:num>
  <w:num w:numId="6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966"/>
    <w:rsid w:val="000021BB"/>
    <w:rsid w:val="00016F53"/>
    <w:rsid w:val="00024542"/>
    <w:rsid w:val="00034CF6"/>
    <w:rsid w:val="00052E4E"/>
    <w:rsid w:val="000758D1"/>
    <w:rsid w:val="0008190B"/>
    <w:rsid w:val="0009771A"/>
    <w:rsid w:val="000F1388"/>
    <w:rsid w:val="000F4773"/>
    <w:rsid w:val="00107B32"/>
    <w:rsid w:val="00114B6B"/>
    <w:rsid w:val="001154EE"/>
    <w:rsid w:val="00123669"/>
    <w:rsid w:val="00157604"/>
    <w:rsid w:val="00194B14"/>
    <w:rsid w:val="001A70CC"/>
    <w:rsid w:val="001C0163"/>
    <w:rsid w:val="001D17E5"/>
    <w:rsid w:val="001E53FB"/>
    <w:rsid w:val="002015D9"/>
    <w:rsid w:val="00231966"/>
    <w:rsid w:val="00235419"/>
    <w:rsid w:val="00246F65"/>
    <w:rsid w:val="00255BD3"/>
    <w:rsid w:val="0028444A"/>
    <w:rsid w:val="002A018B"/>
    <w:rsid w:val="002E2794"/>
    <w:rsid w:val="003031FD"/>
    <w:rsid w:val="003208D0"/>
    <w:rsid w:val="00341FBC"/>
    <w:rsid w:val="00374748"/>
    <w:rsid w:val="00381BC3"/>
    <w:rsid w:val="00384170"/>
    <w:rsid w:val="00391736"/>
    <w:rsid w:val="003920CD"/>
    <w:rsid w:val="00393A71"/>
    <w:rsid w:val="00395C54"/>
    <w:rsid w:val="003E1E44"/>
    <w:rsid w:val="00400A07"/>
    <w:rsid w:val="0041103B"/>
    <w:rsid w:val="00423F8D"/>
    <w:rsid w:val="004349EB"/>
    <w:rsid w:val="00452F1C"/>
    <w:rsid w:val="00457ED3"/>
    <w:rsid w:val="00474DAA"/>
    <w:rsid w:val="00480723"/>
    <w:rsid w:val="00497B81"/>
    <w:rsid w:val="004D129D"/>
    <w:rsid w:val="004E5E4C"/>
    <w:rsid w:val="004F62ED"/>
    <w:rsid w:val="00510501"/>
    <w:rsid w:val="00536B3D"/>
    <w:rsid w:val="00544531"/>
    <w:rsid w:val="00560961"/>
    <w:rsid w:val="005715C9"/>
    <w:rsid w:val="005853CE"/>
    <w:rsid w:val="00597465"/>
    <w:rsid w:val="005B109C"/>
    <w:rsid w:val="005B16A5"/>
    <w:rsid w:val="005B7ECA"/>
    <w:rsid w:val="005E2E45"/>
    <w:rsid w:val="005F00A5"/>
    <w:rsid w:val="00604261"/>
    <w:rsid w:val="00665E7F"/>
    <w:rsid w:val="006774B5"/>
    <w:rsid w:val="006A10D4"/>
    <w:rsid w:val="006B0D03"/>
    <w:rsid w:val="006C0E3F"/>
    <w:rsid w:val="006D4595"/>
    <w:rsid w:val="006D5B92"/>
    <w:rsid w:val="00757B26"/>
    <w:rsid w:val="0076495D"/>
    <w:rsid w:val="00781EB6"/>
    <w:rsid w:val="007A7A91"/>
    <w:rsid w:val="007D4BFB"/>
    <w:rsid w:val="007E4DB3"/>
    <w:rsid w:val="007F3A9B"/>
    <w:rsid w:val="00824416"/>
    <w:rsid w:val="00825254"/>
    <w:rsid w:val="00830CD2"/>
    <w:rsid w:val="00830FA5"/>
    <w:rsid w:val="00864E62"/>
    <w:rsid w:val="0087092A"/>
    <w:rsid w:val="00884523"/>
    <w:rsid w:val="00884C51"/>
    <w:rsid w:val="008A05C2"/>
    <w:rsid w:val="008A2CEA"/>
    <w:rsid w:val="008B31D6"/>
    <w:rsid w:val="008C28D4"/>
    <w:rsid w:val="00917B0C"/>
    <w:rsid w:val="00953538"/>
    <w:rsid w:val="00991C64"/>
    <w:rsid w:val="009B00FD"/>
    <w:rsid w:val="009B1FFF"/>
    <w:rsid w:val="009C22BB"/>
    <w:rsid w:val="00A112E1"/>
    <w:rsid w:val="00A622BF"/>
    <w:rsid w:val="00A86CB1"/>
    <w:rsid w:val="00AA0E98"/>
    <w:rsid w:val="00AA32E6"/>
    <w:rsid w:val="00AA3840"/>
    <w:rsid w:val="00B0016C"/>
    <w:rsid w:val="00B51939"/>
    <w:rsid w:val="00B567E9"/>
    <w:rsid w:val="00B73893"/>
    <w:rsid w:val="00B95266"/>
    <w:rsid w:val="00BC1179"/>
    <w:rsid w:val="00BC1F07"/>
    <w:rsid w:val="00BF55C4"/>
    <w:rsid w:val="00C00AC0"/>
    <w:rsid w:val="00C14D86"/>
    <w:rsid w:val="00C4133D"/>
    <w:rsid w:val="00C44D47"/>
    <w:rsid w:val="00C52CE1"/>
    <w:rsid w:val="00C61DBA"/>
    <w:rsid w:val="00C6639F"/>
    <w:rsid w:val="00C840D6"/>
    <w:rsid w:val="00C96E47"/>
    <w:rsid w:val="00CA6326"/>
    <w:rsid w:val="00CA66E1"/>
    <w:rsid w:val="00CB6711"/>
    <w:rsid w:val="00CD2D77"/>
    <w:rsid w:val="00CD2E10"/>
    <w:rsid w:val="00CD56DB"/>
    <w:rsid w:val="00CE39EA"/>
    <w:rsid w:val="00CE70B5"/>
    <w:rsid w:val="00D15F34"/>
    <w:rsid w:val="00D24A3B"/>
    <w:rsid w:val="00D377ED"/>
    <w:rsid w:val="00D66C4F"/>
    <w:rsid w:val="00D72C0A"/>
    <w:rsid w:val="00D80833"/>
    <w:rsid w:val="00D8429B"/>
    <w:rsid w:val="00DA25CE"/>
    <w:rsid w:val="00DA737E"/>
    <w:rsid w:val="00DC524B"/>
    <w:rsid w:val="00DC712A"/>
    <w:rsid w:val="00E208DD"/>
    <w:rsid w:val="00E374BA"/>
    <w:rsid w:val="00E41B13"/>
    <w:rsid w:val="00E42207"/>
    <w:rsid w:val="00E47B74"/>
    <w:rsid w:val="00E6283D"/>
    <w:rsid w:val="00E63C70"/>
    <w:rsid w:val="00E75D3A"/>
    <w:rsid w:val="00E77881"/>
    <w:rsid w:val="00E77C5F"/>
    <w:rsid w:val="00E95CEA"/>
    <w:rsid w:val="00E97278"/>
    <w:rsid w:val="00EE1B46"/>
    <w:rsid w:val="00EE5596"/>
    <w:rsid w:val="00F11561"/>
    <w:rsid w:val="00F30C59"/>
    <w:rsid w:val="00F451DA"/>
    <w:rsid w:val="00F63A4E"/>
    <w:rsid w:val="00F7037D"/>
    <w:rsid w:val="00F86978"/>
    <w:rsid w:val="00F969AC"/>
    <w:rsid w:val="00FE04D7"/>
    <w:rsid w:val="00FE2420"/>
    <w:rsid w:val="00FF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AR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Cite" w:uiPriority="0"/>
    <w:lsdException w:name="HTML Preformatted" w:uiPriority="0" w:qFormat="1"/>
    <w:lsdException w:name="Outline List 2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E7F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es-AR" w:eastAsia="es-ES"/>
    </w:rPr>
  </w:style>
  <w:style w:type="paragraph" w:styleId="Ttulo1">
    <w:name w:val="heading 1"/>
    <w:aliases w:val="T1"/>
    <w:basedOn w:val="Normal"/>
    <w:next w:val="Normal"/>
    <w:link w:val="Ttulo1Car"/>
    <w:uiPriority w:val="9"/>
    <w:qFormat/>
    <w:rsid w:val="00665E7F"/>
    <w:pPr>
      <w:keepNext/>
      <w:jc w:val="right"/>
    </w:pPr>
    <w:rPr>
      <w:sz w:val="28"/>
    </w:rPr>
  </w:style>
  <w:style w:type="paragraph" w:styleId="Ttulo2">
    <w:name w:val="heading 2"/>
    <w:basedOn w:val="Normal"/>
    <w:next w:val="Normal"/>
    <w:unhideWhenUsed/>
    <w:qFormat/>
    <w:rsid w:val="00665E7F"/>
    <w:pPr>
      <w:keepNext/>
      <w:jc w:val="right"/>
      <w:outlineLvl w:val="1"/>
    </w:pPr>
    <w:rPr>
      <w:rFonts w:ascii="Arial" w:hAnsi="Arial"/>
      <w:sz w:val="24"/>
    </w:rPr>
  </w:style>
  <w:style w:type="paragraph" w:styleId="Ttulo3">
    <w:name w:val="heading 3"/>
    <w:aliases w:val="T3"/>
    <w:basedOn w:val="Normal"/>
    <w:next w:val="Normal"/>
    <w:link w:val="Ttulo3Car"/>
    <w:unhideWhenUsed/>
    <w:qFormat/>
    <w:rsid w:val="00665E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nhideWhenUsed/>
    <w:qFormat/>
    <w:rsid w:val="00665E7F"/>
    <w:pPr>
      <w:keepNext/>
      <w:widowControl w:val="0"/>
      <w:suppressAutoHyphens w:val="0"/>
      <w:spacing w:before="240" w:after="60"/>
      <w:outlineLvl w:val="3"/>
    </w:pPr>
    <w:rPr>
      <w:b/>
      <w:bCs/>
      <w:kern w:val="1"/>
      <w:sz w:val="28"/>
      <w:szCs w:val="28"/>
      <w:lang w:eastAsia="zh-CN"/>
    </w:rPr>
  </w:style>
  <w:style w:type="paragraph" w:styleId="Ttulo5">
    <w:name w:val="heading 5"/>
    <w:basedOn w:val="Normal"/>
    <w:next w:val="Normal"/>
    <w:unhideWhenUsed/>
    <w:qFormat/>
    <w:rsid w:val="00665E7F"/>
    <w:pPr>
      <w:widowControl w:val="0"/>
      <w:suppressAutoHyphens w:val="0"/>
      <w:spacing w:before="240" w:after="60"/>
      <w:outlineLvl w:val="4"/>
    </w:pPr>
    <w:rPr>
      <w:rFonts w:ascii="Liberation Serif" w:eastAsia="DejaVu Sans" w:hAnsi="Liberation Serif"/>
      <w:b/>
      <w:bCs/>
      <w:i/>
      <w:iCs/>
      <w:kern w:val="1"/>
      <w:sz w:val="26"/>
      <w:szCs w:val="26"/>
      <w:lang w:eastAsia="zh-CN"/>
    </w:rPr>
  </w:style>
  <w:style w:type="paragraph" w:styleId="Ttulo6">
    <w:name w:val="heading 6"/>
    <w:basedOn w:val="Normal"/>
    <w:next w:val="Normal"/>
    <w:link w:val="Ttulo6Car"/>
    <w:unhideWhenUsed/>
    <w:qFormat/>
    <w:rsid w:val="00665E7F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link w:val="Ttulo7Car"/>
    <w:qFormat/>
    <w:rsid w:val="00825254"/>
    <w:pPr>
      <w:keepNext/>
      <w:tabs>
        <w:tab w:val="num" w:pos="1296"/>
      </w:tabs>
      <w:spacing w:line="240" w:lineRule="auto"/>
      <w:ind w:leftChars="0" w:left="0" w:right="448" w:firstLineChars="0" w:firstLine="0"/>
      <w:jc w:val="center"/>
      <w:textDirection w:val="lrTb"/>
      <w:textAlignment w:val="auto"/>
      <w:outlineLvl w:val="6"/>
    </w:pPr>
    <w:rPr>
      <w:b/>
      <w:position w:val="0"/>
      <w:sz w:val="36"/>
      <w:lang w:val="es-ES_tradnl" w:eastAsia="ar-SA"/>
    </w:rPr>
  </w:style>
  <w:style w:type="paragraph" w:styleId="Ttulo8">
    <w:name w:val="heading 8"/>
    <w:basedOn w:val="Normal"/>
    <w:next w:val="Normal"/>
    <w:link w:val="Ttulo8Car"/>
    <w:qFormat/>
    <w:rsid w:val="00825254"/>
    <w:pPr>
      <w:keepNext/>
      <w:tabs>
        <w:tab w:val="num" w:pos="1440"/>
      </w:tabs>
      <w:spacing w:line="240" w:lineRule="auto"/>
      <w:ind w:leftChars="0" w:left="0" w:right="448" w:firstLineChars="0" w:firstLine="0"/>
      <w:jc w:val="center"/>
      <w:textDirection w:val="lrTb"/>
      <w:textAlignment w:val="auto"/>
      <w:outlineLvl w:val="7"/>
    </w:pPr>
    <w:rPr>
      <w:b/>
      <w:position w:val="0"/>
      <w:sz w:val="28"/>
      <w:lang w:val="en-US" w:eastAsia="ar-SA"/>
    </w:rPr>
  </w:style>
  <w:style w:type="paragraph" w:styleId="Ttulo9">
    <w:name w:val="heading 9"/>
    <w:basedOn w:val="Normal"/>
    <w:next w:val="Normal"/>
    <w:link w:val="Ttulo9Car"/>
    <w:unhideWhenUsed/>
    <w:qFormat/>
    <w:rsid w:val="00825254"/>
    <w:pPr>
      <w:tabs>
        <w:tab w:val="num" w:pos="6480"/>
      </w:tabs>
      <w:suppressAutoHyphens w:val="0"/>
      <w:spacing w:before="240" w:after="60" w:line="240" w:lineRule="auto"/>
      <w:ind w:leftChars="0" w:left="6480" w:firstLineChars="0" w:hanging="720"/>
      <w:textDirection w:val="lrTb"/>
      <w:textAlignment w:val="auto"/>
      <w:outlineLvl w:val="8"/>
    </w:pPr>
    <w:rPr>
      <w:rFonts w:ascii="Calibri" w:hAnsi="Calibri"/>
      <w:position w:val="0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665E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qFormat/>
    <w:rsid w:val="00665E7F"/>
    <w:pPr>
      <w:jc w:val="center"/>
    </w:pPr>
    <w:rPr>
      <w:b/>
      <w:bCs/>
      <w:sz w:val="24"/>
      <w:szCs w:val="24"/>
      <w:u w:val="single"/>
      <w:lang w:val="es-MX"/>
    </w:rPr>
  </w:style>
  <w:style w:type="table" w:customStyle="1" w:styleId="TableNormal0">
    <w:name w:val="Table Normal"/>
    <w:rsid w:val="00665E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3SectionHeader3">
    <w:name w:val="Título 3;Section Header3"/>
    <w:basedOn w:val="Normal"/>
    <w:next w:val="Normal"/>
    <w:rsid w:val="00665E7F"/>
    <w:pPr>
      <w:keepNext/>
      <w:outlineLvl w:val="2"/>
    </w:pPr>
    <w:rPr>
      <w:b/>
      <w:sz w:val="28"/>
    </w:rPr>
  </w:style>
  <w:style w:type="paragraph" w:styleId="Encabezado">
    <w:name w:val="header"/>
    <w:basedOn w:val="Normal"/>
    <w:rsid w:val="00665E7F"/>
  </w:style>
  <w:style w:type="paragraph" w:styleId="Piedepgina">
    <w:name w:val="footer"/>
    <w:basedOn w:val="Normal"/>
    <w:rsid w:val="00665E7F"/>
  </w:style>
  <w:style w:type="paragraph" w:styleId="Sangra2detindependiente">
    <w:name w:val="Body Text Indent 2"/>
    <w:basedOn w:val="Normal"/>
    <w:link w:val="Sangra2detindependienteCar"/>
    <w:rsid w:val="00665E7F"/>
    <w:pPr>
      <w:ind w:left="-720" w:firstLine="72"/>
    </w:pPr>
    <w:rPr>
      <w:sz w:val="24"/>
      <w:szCs w:val="24"/>
      <w:lang w:val="es-MX"/>
    </w:rPr>
  </w:style>
  <w:style w:type="paragraph" w:styleId="Textodeglobo">
    <w:name w:val="Balloon Text"/>
    <w:basedOn w:val="Normal"/>
    <w:uiPriority w:val="99"/>
    <w:qFormat/>
    <w:rsid w:val="00665E7F"/>
    <w:rPr>
      <w:rFonts w:ascii="Tahoma" w:hAnsi="Tahoma"/>
      <w:sz w:val="16"/>
      <w:szCs w:val="16"/>
    </w:rPr>
  </w:style>
  <w:style w:type="character" w:customStyle="1" w:styleId="TextodegloboCar">
    <w:name w:val="Texto de globo Car"/>
    <w:uiPriority w:val="99"/>
    <w:rsid w:val="00665E7F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es-ES"/>
    </w:rPr>
  </w:style>
  <w:style w:type="table" w:styleId="Tablaconcuadrcula">
    <w:name w:val="Table Grid"/>
    <w:basedOn w:val="Tablanormal"/>
    <w:rsid w:val="00665E7F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P2">
    <w:name w:val="wwP2"/>
    <w:basedOn w:val="Normal"/>
    <w:rsid w:val="00665E7F"/>
    <w:pPr>
      <w:widowControl w:val="0"/>
      <w:suppressAutoHyphens w:val="0"/>
      <w:overflowPunct w:val="0"/>
      <w:autoSpaceDE w:val="0"/>
      <w:textAlignment w:val="baseline"/>
    </w:pPr>
    <w:rPr>
      <w:rFonts w:ascii="Thorndale AMT" w:hAnsi="Thorndale AMT"/>
      <w:sz w:val="24"/>
      <w:lang w:eastAsia="ar-SA"/>
    </w:rPr>
  </w:style>
  <w:style w:type="paragraph" w:styleId="Textoindependiente">
    <w:name w:val="Body Text"/>
    <w:basedOn w:val="Normal"/>
    <w:rsid w:val="00665E7F"/>
    <w:pPr>
      <w:spacing w:after="120"/>
    </w:pPr>
  </w:style>
  <w:style w:type="character" w:customStyle="1" w:styleId="Smbolodenotaalpie">
    <w:name w:val="Símbolo de nota al pie"/>
    <w:rsid w:val="00665E7F"/>
    <w:rPr>
      <w:w w:val="100"/>
      <w:position w:val="6"/>
      <w:sz w:val="16"/>
      <w:effect w:val="none"/>
      <w:vertAlign w:val="baseline"/>
      <w:cs w:val="0"/>
      <w:em w:val="none"/>
    </w:rPr>
  </w:style>
  <w:style w:type="paragraph" w:customStyle="1" w:styleId="Contenidodelatabla">
    <w:name w:val="Contenido de la tabla"/>
    <w:basedOn w:val="Normal"/>
    <w:rsid w:val="00665E7F"/>
    <w:pPr>
      <w:suppressLineNumbers/>
      <w:suppressAutoHyphens w:val="0"/>
      <w:spacing w:line="0" w:lineRule="atLeast"/>
      <w:jc w:val="both"/>
    </w:pPr>
    <w:rPr>
      <w:sz w:val="24"/>
      <w:lang w:eastAsia="zh-CN"/>
    </w:rPr>
  </w:style>
  <w:style w:type="paragraph" w:styleId="Textoindependiente2">
    <w:name w:val="Body Text 2"/>
    <w:basedOn w:val="Normal"/>
    <w:rsid w:val="00665E7F"/>
    <w:pPr>
      <w:suppressAutoHyphens w:val="0"/>
      <w:spacing w:after="120" w:line="480" w:lineRule="auto"/>
    </w:pPr>
    <w:rPr>
      <w:sz w:val="24"/>
      <w:lang w:eastAsia="ar-SA"/>
    </w:rPr>
  </w:style>
  <w:style w:type="character" w:styleId="Hipervnculo">
    <w:name w:val="Hyperlink"/>
    <w:uiPriority w:val="99"/>
    <w:rsid w:val="00665E7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Car">
    <w:name w:val="Título Car"/>
    <w:uiPriority w:val="10"/>
    <w:rsid w:val="00665E7F"/>
    <w:rPr>
      <w:b/>
      <w:bCs/>
      <w:w w:val="100"/>
      <w:position w:val="-1"/>
      <w:sz w:val="24"/>
      <w:szCs w:val="24"/>
      <w:u w:val="single"/>
      <w:effect w:val="none"/>
      <w:vertAlign w:val="baseline"/>
      <w:cs w:val="0"/>
      <w:em w:val="none"/>
      <w:lang w:val="es-MX" w:eastAsia="es-ES"/>
    </w:rPr>
  </w:style>
  <w:style w:type="character" w:styleId="Refdecomentario">
    <w:name w:val="annotation reference"/>
    <w:qFormat/>
    <w:rsid w:val="00665E7F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rsid w:val="00665E7F"/>
  </w:style>
  <w:style w:type="character" w:customStyle="1" w:styleId="TextocomentarioCar">
    <w:name w:val="Texto comentario Car"/>
    <w:rsid w:val="00665E7F"/>
    <w:rPr>
      <w:w w:val="100"/>
      <w:position w:val="-1"/>
      <w:effect w:val="none"/>
      <w:vertAlign w:val="baseline"/>
      <w:cs w:val="0"/>
      <w:em w:val="none"/>
      <w:lang w:val="es-ES" w:eastAsia="es-ES"/>
    </w:rPr>
  </w:style>
  <w:style w:type="paragraph" w:styleId="Asuntodelcomentario">
    <w:name w:val="annotation subject"/>
    <w:basedOn w:val="Textocomentario"/>
    <w:next w:val="Textocomentario"/>
    <w:qFormat/>
    <w:rsid w:val="00665E7F"/>
    <w:rPr>
      <w:b/>
      <w:bCs/>
    </w:rPr>
  </w:style>
  <w:style w:type="character" w:customStyle="1" w:styleId="AsuntodelcomentarioCar">
    <w:name w:val="Asunto del comentario Car"/>
    <w:rsid w:val="00665E7F"/>
    <w:rPr>
      <w:b/>
      <w:bCs/>
      <w:w w:val="100"/>
      <w:position w:val="-1"/>
      <w:effect w:val="none"/>
      <w:vertAlign w:val="baseline"/>
      <w:cs w:val="0"/>
      <w:em w:val="none"/>
      <w:lang w:val="es-ES" w:eastAsia="es-ES"/>
    </w:rPr>
  </w:style>
  <w:style w:type="character" w:customStyle="1" w:styleId="Ttulo4Car">
    <w:name w:val="Título 4 Car"/>
    <w:rsid w:val="00665E7F"/>
    <w:rPr>
      <w:b/>
      <w:bCs/>
      <w:w w:val="100"/>
      <w:kern w:val="1"/>
      <w:position w:val="-1"/>
      <w:sz w:val="28"/>
      <w:szCs w:val="28"/>
      <w:effect w:val="none"/>
      <w:vertAlign w:val="baseline"/>
      <w:cs w:val="0"/>
      <w:em w:val="none"/>
      <w:lang w:val="es-AR" w:eastAsia="zh-CN"/>
    </w:rPr>
  </w:style>
  <w:style w:type="character" w:customStyle="1" w:styleId="Ttulo5Car">
    <w:name w:val="Título 5 Car"/>
    <w:uiPriority w:val="9"/>
    <w:rsid w:val="00665E7F"/>
    <w:rPr>
      <w:rFonts w:ascii="Liberation Serif" w:eastAsia="DejaVu Sans" w:hAnsi="Liberation Serif"/>
      <w:b/>
      <w:bCs/>
      <w:i/>
      <w:iCs/>
      <w:w w:val="100"/>
      <w:kern w:val="1"/>
      <w:position w:val="-1"/>
      <w:sz w:val="26"/>
      <w:szCs w:val="26"/>
      <w:effect w:val="none"/>
      <w:vertAlign w:val="baseline"/>
      <w:cs w:val="0"/>
      <w:em w:val="none"/>
      <w:lang w:val="es-AR" w:eastAsia="zh-CN"/>
    </w:rPr>
  </w:style>
  <w:style w:type="numbering" w:customStyle="1" w:styleId="Sinlista1">
    <w:name w:val="Sin lista1"/>
    <w:next w:val="Sinlista"/>
    <w:qFormat/>
    <w:rsid w:val="00665E7F"/>
  </w:style>
  <w:style w:type="character" w:customStyle="1" w:styleId="Ttulo2Car">
    <w:name w:val="Título 2 Car"/>
    <w:rsid w:val="00665E7F"/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val="es-ES"/>
    </w:rPr>
  </w:style>
  <w:style w:type="character" w:customStyle="1" w:styleId="Ttulo3CarSectionHeader3Car">
    <w:name w:val="Título 3 Car;Section Header3 Car"/>
    <w:rsid w:val="00665E7F"/>
    <w:rPr>
      <w:b/>
      <w:w w:val="100"/>
      <w:position w:val="-1"/>
      <w:sz w:val="28"/>
      <w:effect w:val="none"/>
      <w:vertAlign w:val="baseline"/>
      <w:cs w:val="0"/>
      <w:em w:val="none"/>
      <w:lang w:val="es-ES"/>
    </w:rPr>
  </w:style>
  <w:style w:type="character" w:customStyle="1" w:styleId="Carcterdenumeracin">
    <w:name w:val="Carácter de numeración"/>
    <w:rsid w:val="00665E7F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1z0">
    <w:name w:val="WW8Num51z0"/>
    <w:rsid w:val="00665E7F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sid w:val="00665E7F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sid w:val="00665E7F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paragraph" w:customStyle="1" w:styleId="Encabezado1">
    <w:name w:val="Encabezado1"/>
    <w:basedOn w:val="Normal"/>
    <w:next w:val="Textoindependiente"/>
    <w:rsid w:val="00665E7F"/>
    <w:pPr>
      <w:keepNext/>
      <w:widowControl w:val="0"/>
      <w:suppressAutoHyphens w:val="0"/>
      <w:spacing w:before="240" w:after="120"/>
    </w:pPr>
    <w:rPr>
      <w:rFonts w:ascii="Liberation Sans" w:eastAsia="DejaVu Sans" w:hAnsi="Liberation Sans" w:cs="DejaVu Sans"/>
      <w:kern w:val="1"/>
      <w:sz w:val="28"/>
      <w:szCs w:val="28"/>
      <w:lang w:eastAsia="zh-CN"/>
    </w:rPr>
  </w:style>
  <w:style w:type="character" w:customStyle="1" w:styleId="TextoindependienteCar">
    <w:name w:val="Texto independiente Car"/>
    <w:rsid w:val="00665E7F"/>
    <w:rPr>
      <w:w w:val="100"/>
      <w:position w:val="-1"/>
      <w:effect w:val="none"/>
      <w:vertAlign w:val="baseline"/>
      <w:cs w:val="0"/>
      <w:em w:val="none"/>
      <w:lang w:val="es-ES"/>
    </w:rPr>
  </w:style>
  <w:style w:type="paragraph" w:styleId="Lista">
    <w:name w:val="List"/>
    <w:basedOn w:val="Textoindependiente"/>
    <w:rsid w:val="00665E7F"/>
    <w:pPr>
      <w:widowControl w:val="0"/>
      <w:suppressAutoHyphens w:val="0"/>
    </w:pPr>
    <w:rPr>
      <w:rFonts w:ascii="Liberation Serif" w:eastAsia="DejaVu Sans" w:hAnsi="Liberation Serif"/>
      <w:kern w:val="1"/>
      <w:sz w:val="24"/>
      <w:szCs w:val="24"/>
      <w:lang w:eastAsia="zh-CN"/>
    </w:rPr>
  </w:style>
  <w:style w:type="paragraph" w:customStyle="1" w:styleId="Etiqueta">
    <w:name w:val="Etiqueta"/>
    <w:basedOn w:val="Normal"/>
    <w:rsid w:val="00665E7F"/>
    <w:pPr>
      <w:widowControl w:val="0"/>
      <w:suppressLineNumbers/>
      <w:suppressAutoHyphens w:val="0"/>
      <w:spacing w:before="120" w:after="120"/>
    </w:pPr>
    <w:rPr>
      <w:rFonts w:ascii="Liberation Serif" w:eastAsia="DejaVu Sans" w:hAnsi="Liberation Serif"/>
      <w:i/>
      <w:iCs/>
      <w:kern w:val="1"/>
      <w:sz w:val="24"/>
      <w:szCs w:val="24"/>
      <w:lang w:eastAsia="zh-CN"/>
    </w:rPr>
  </w:style>
  <w:style w:type="paragraph" w:customStyle="1" w:styleId="ndice">
    <w:name w:val="Índice"/>
    <w:basedOn w:val="Normal"/>
    <w:rsid w:val="00665E7F"/>
    <w:pPr>
      <w:widowControl w:val="0"/>
      <w:suppressLineNumbers/>
      <w:suppressAutoHyphens w:val="0"/>
    </w:pPr>
    <w:rPr>
      <w:rFonts w:ascii="Liberation Serif" w:eastAsia="DejaVu Sans" w:hAnsi="Liberation Serif"/>
      <w:kern w:val="1"/>
      <w:sz w:val="24"/>
      <w:szCs w:val="24"/>
      <w:lang w:eastAsia="zh-CN"/>
    </w:rPr>
  </w:style>
  <w:style w:type="paragraph" w:customStyle="1" w:styleId="Encabezado2">
    <w:name w:val="Encabezado2"/>
    <w:basedOn w:val="Normal"/>
    <w:rsid w:val="00665E7F"/>
    <w:pPr>
      <w:widowControl w:val="0"/>
      <w:tabs>
        <w:tab w:val="center" w:pos="4819"/>
        <w:tab w:val="right" w:pos="9071"/>
      </w:tabs>
      <w:suppressAutoHyphens w:val="0"/>
    </w:pPr>
    <w:rPr>
      <w:rFonts w:ascii="Liberation Serif" w:eastAsia="DejaVu Sans" w:hAnsi="Liberation Serif"/>
      <w:kern w:val="1"/>
      <w:sz w:val="24"/>
      <w:szCs w:val="24"/>
      <w:lang w:eastAsia="zh-CN"/>
    </w:rPr>
  </w:style>
  <w:style w:type="character" w:customStyle="1" w:styleId="PiedepginaCar">
    <w:name w:val="Pie de página Car"/>
    <w:uiPriority w:val="99"/>
    <w:rsid w:val="00665E7F"/>
    <w:rPr>
      <w:w w:val="100"/>
      <w:position w:val="-1"/>
      <w:effect w:val="none"/>
      <w:vertAlign w:val="baseline"/>
      <w:cs w:val="0"/>
      <w:em w:val="none"/>
      <w:lang w:val="es-ES"/>
    </w:rPr>
  </w:style>
  <w:style w:type="paragraph" w:customStyle="1" w:styleId="Encabezadodelatabla">
    <w:name w:val="Encabezado de la tabla"/>
    <w:basedOn w:val="Contenidodelatabla"/>
    <w:rsid w:val="00665E7F"/>
    <w:pPr>
      <w:widowControl w:val="0"/>
      <w:spacing w:line="240" w:lineRule="auto"/>
      <w:jc w:val="center"/>
    </w:pPr>
    <w:rPr>
      <w:rFonts w:ascii="Liberation Serif" w:eastAsia="DejaVu Sans" w:hAnsi="Liberation Serif"/>
      <w:b/>
      <w:bCs/>
      <w:kern w:val="1"/>
      <w:szCs w:val="24"/>
    </w:rPr>
  </w:style>
  <w:style w:type="character" w:customStyle="1" w:styleId="EncabezadoCar">
    <w:name w:val="Encabezado Car"/>
    <w:rsid w:val="00665E7F"/>
    <w:rPr>
      <w:w w:val="100"/>
      <w:position w:val="-1"/>
      <w:effect w:val="none"/>
      <w:vertAlign w:val="baseline"/>
      <w:cs w:val="0"/>
      <w:em w:val="none"/>
      <w:lang w:val="es-ES"/>
    </w:rPr>
  </w:style>
  <w:style w:type="character" w:styleId="Nmerodepgina">
    <w:name w:val="page number"/>
    <w:rsid w:val="00665E7F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oindependiente2Car">
    <w:name w:val="Texto independiente 2 Car"/>
    <w:rsid w:val="00665E7F"/>
    <w:rPr>
      <w:w w:val="100"/>
      <w:position w:val="-1"/>
      <w:sz w:val="24"/>
      <w:effect w:val="none"/>
      <w:vertAlign w:val="baseline"/>
      <w:cs w:val="0"/>
      <w:em w:val="none"/>
      <w:lang w:val="es-ES" w:eastAsia="ar-SA"/>
    </w:rPr>
  </w:style>
  <w:style w:type="paragraph" w:styleId="Textoindependiente3">
    <w:name w:val="Body Text 3"/>
    <w:basedOn w:val="Normal"/>
    <w:rsid w:val="00665E7F"/>
    <w:pPr>
      <w:widowControl w:val="0"/>
      <w:suppressAutoHyphens w:val="0"/>
      <w:spacing w:after="120"/>
    </w:pPr>
    <w:rPr>
      <w:rFonts w:ascii="Liberation Serif" w:eastAsia="DejaVu Sans" w:hAnsi="Liberation Serif"/>
      <w:kern w:val="1"/>
      <w:sz w:val="16"/>
      <w:szCs w:val="16"/>
      <w:lang w:eastAsia="zh-CN"/>
    </w:rPr>
  </w:style>
  <w:style w:type="character" w:customStyle="1" w:styleId="Textoindependiente3Car">
    <w:name w:val="Texto independiente 3 Car"/>
    <w:rsid w:val="00665E7F"/>
    <w:rPr>
      <w:rFonts w:ascii="Liberation Serif" w:eastAsia="DejaVu Sans" w:hAnsi="Liberation Serif"/>
      <w:w w:val="100"/>
      <w:kern w:val="1"/>
      <w:position w:val="-1"/>
      <w:sz w:val="16"/>
      <w:szCs w:val="16"/>
      <w:effect w:val="none"/>
      <w:vertAlign w:val="baseline"/>
      <w:cs w:val="0"/>
      <w:em w:val="none"/>
      <w:lang w:val="es-AR" w:eastAsia="zh-CN"/>
    </w:rPr>
  </w:style>
  <w:style w:type="character" w:customStyle="1" w:styleId="wwT3">
    <w:name w:val="wwT3"/>
    <w:rsid w:val="00665E7F"/>
    <w:rPr>
      <w:w w:val="100"/>
      <w:position w:val="-1"/>
      <w:effect w:val="none"/>
      <w:vertAlign w:val="baseline"/>
      <w:cs w:val="0"/>
      <w:em w:val="none"/>
    </w:rPr>
  </w:style>
  <w:style w:type="paragraph" w:customStyle="1" w:styleId="wwP3">
    <w:name w:val="wwP3"/>
    <w:basedOn w:val="Normal"/>
    <w:rsid w:val="00665E7F"/>
    <w:pPr>
      <w:widowControl w:val="0"/>
      <w:suppressAutoHyphens w:val="0"/>
      <w:overflowPunct w:val="0"/>
      <w:autoSpaceDE w:val="0"/>
      <w:jc w:val="both"/>
      <w:textAlignment w:val="baseline"/>
    </w:pPr>
    <w:rPr>
      <w:rFonts w:ascii="Thorndale AMT" w:hAnsi="Thorndale AMT"/>
      <w:sz w:val="24"/>
      <w:lang w:eastAsia="ar-SA"/>
    </w:rPr>
  </w:style>
  <w:style w:type="paragraph" w:customStyle="1" w:styleId="toa">
    <w:name w:val="toa"/>
    <w:basedOn w:val="Normal"/>
    <w:rsid w:val="00665E7F"/>
    <w:pPr>
      <w:tabs>
        <w:tab w:val="left" w:pos="9000"/>
        <w:tab w:val="right" w:pos="9360"/>
      </w:tabs>
      <w:suppressAutoHyphens w:val="0"/>
    </w:pPr>
    <w:rPr>
      <w:rFonts w:ascii="Courier" w:hAnsi="Courier"/>
      <w:sz w:val="24"/>
      <w:lang w:val="en-US"/>
    </w:rPr>
  </w:style>
  <w:style w:type="paragraph" w:customStyle="1" w:styleId="titulo">
    <w:name w:val="titulo"/>
    <w:basedOn w:val="Ttulo5"/>
    <w:rsid w:val="00665E7F"/>
    <w:pPr>
      <w:widowControl/>
      <w:suppressAutoHyphens/>
      <w:spacing w:before="0" w:after="240"/>
      <w:jc w:val="center"/>
    </w:pPr>
    <w:rPr>
      <w:rFonts w:ascii="Times New Roman Bold" w:eastAsia="Times New Roman" w:hAnsi="Times New Roman Bold"/>
      <w:bCs w:val="0"/>
      <w:i w:val="0"/>
      <w:iCs w:val="0"/>
      <w:kern w:val="0"/>
      <w:sz w:val="24"/>
      <w:szCs w:val="20"/>
      <w:lang w:val="en-US"/>
    </w:rPr>
  </w:style>
  <w:style w:type="paragraph" w:customStyle="1" w:styleId="Textonotaalfinal1">
    <w:name w:val="Texto nota al final1"/>
    <w:basedOn w:val="Normal"/>
    <w:rsid w:val="00665E7F"/>
    <w:pPr>
      <w:autoSpaceDE w:val="0"/>
      <w:autoSpaceDN w:val="0"/>
    </w:pPr>
    <w:rPr>
      <w:rFonts w:ascii="Arial" w:hAnsi="Arial" w:cs="Arial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rsid w:val="00665E7F"/>
    <w:pPr>
      <w:widowControl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Car1">
    <w:name w:val="Car Car1"/>
    <w:rsid w:val="00665E7F"/>
    <w:rPr>
      <w:w w:val="100"/>
      <w:position w:val="-1"/>
      <w:effect w:val="none"/>
      <w:vertAlign w:val="baseline"/>
      <w:cs w:val="0"/>
      <w:em w:val="none"/>
      <w:lang w:val="es-ES" w:eastAsia="es-ES" w:bidi="ar-SA"/>
    </w:rPr>
  </w:style>
  <w:style w:type="paragraph" w:styleId="NormalWeb">
    <w:name w:val="Normal (Web)"/>
    <w:basedOn w:val="Normal"/>
    <w:uiPriority w:val="99"/>
    <w:qFormat/>
    <w:rsid w:val="00665E7F"/>
    <w:pPr>
      <w:widowControl w:val="0"/>
      <w:suppressAutoHyphens w:val="0"/>
    </w:pPr>
    <w:rPr>
      <w:kern w:val="1"/>
      <w:sz w:val="24"/>
      <w:szCs w:val="24"/>
      <w:lang w:eastAsia="zh-CN"/>
    </w:rPr>
  </w:style>
  <w:style w:type="character" w:styleId="Hipervnculovisitado">
    <w:name w:val="FollowedHyperlink"/>
    <w:qFormat/>
    <w:rsid w:val="00665E7F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qFormat/>
    <w:rsid w:val="00665E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uiPriority w:val="11"/>
    <w:rsid w:val="00665E7F"/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character" w:customStyle="1" w:styleId="PuestoCar">
    <w:name w:val="Puesto Car"/>
    <w:rsid w:val="00665E7F"/>
    <w:rPr>
      <w:b/>
      <w:bCs/>
      <w:w w:val="100"/>
      <w:position w:val="-1"/>
      <w:sz w:val="28"/>
      <w:effect w:val="none"/>
      <w:vertAlign w:val="baseline"/>
      <w:cs w:val="0"/>
      <w:em w:val="none"/>
      <w:lang w:val="es-ES" w:eastAsia="ar-SA" w:bidi="ar-SA"/>
    </w:rPr>
  </w:style>
  <w:style w:type="paragraph" w:customStyle="1" w:styleId="wwwStandard">
    <w:name w:val="wwwStandard"/>
    <w:basedOn w:val="Normal"/>
    <w:rsid w:val="00665E7F"/>
    <w:pPr>
      <w:widowControl w:val="0"/>
      <w:suppressAutoHyphens w:val="0"/>
      <w:overflowPunct w:val="0"/>
      <w:autoSpaceDE w:val="0"/>
      <w:textAlignment w:val="baseline"/>
    </w:pPr>
    <w:rPr>
      <w:rFonts w:ascii="Thorndale AMT" w:hAnsi="Thorndale AMT"/>
      <w:sz w:val="24"/>
      <w:lang w:eastAsia="ar-SA"/>
    </w:rPr>
  </w:style>
  <w:style w:type="character" w:customStyle="1" w:styleId="UnresolvedMention">
    <w:name w:val="Unresolved Mention"/>
    <w:qFormat/>
    <w:rsid w:val="00665E7F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table" w:customStyle="1" w:styleId="a">
    <w:basedOn w:val="TableNormal0"/>
    <w:rsid w:val="00665E7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665E7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665E7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7Car">
    <w:name w:val="Título 7 Car"/>
    <w:basedOn w:val="Fuentedeprrafopredeter"/>
    <w:link w:val="Ttulo7"/>
    <w:uiPriority w:val="9"/>
    <w:rsid w:val="00825254"/>
    <w:rPr>
      <w:b/>
      <w:sz w:val="36"/>
      <w:lang w:val="es-ES_tradnl" w:eastAsia="ar-SA"/>
    </w:rPr>
  </w:style>
  <w:style w:type="character" w:customStyle="1" w:styleId="Ttulo8Car">
    <w:name w:val="Título 8 Car"/>
    <w:basedOn w:val="Fuentedeprrafopredeter"/>
    <w:link w:val="Ttulo8"/>
    <w:uiPriority w:val="9"/>
    <w:rsid w:val="00825254"/>
    <w:rPr>
      <w:b/>
      <w:sz w:val="28"/>
      <w:lang w:val="en-US" w:eastAsia="ar-SA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5254"/>
    <w:rPr>
      <w:rFonts w:ascii="Calibri" w:hAnsi="Calibri"/>
      <w:sz w:val="22"/>
      <w:szCs w:val="22"/>
      <w:lang w:val="en-US" w:eastAsia="en-US"/>
    </w:rPr>
  </w:style>
  <w:style w:type="character" w:customStyle="1" w:styleId="Ttulo1Car">
    <w:name w:val="Título 1 Car"/>
    <w:aliases w:val="T1 Car"/>
    <w:basedOn w:val="Fuentedeprrafopredeter"/>
    <w:link w:val="Ttulo1"/>
    <w:uiPriority w:val="9"/>
    <w:rsid w:val="00825254"/>
    <w:rPr>
      <w:position w:val="-1"/>
      <w:sz w:val="28"/>
      <w:lang w:eastAsia="es-ES"/>
    </w:rPr>
  </w:style>
  <w:style w:type="character" w:customStyle="1" w:styleId="Ttulo3Car">
    <w:name w:val="Título 3 Car"/>
    <w:aliases w:val="T3 Car"/>
    <w:basedOn w:val="Fuentedeprrafopredeter"/>
    <w:link w:val="Ttulo3"/>
    <w:uiPriority w:val="9"/>
    <w:rsid w:val="00825254"/>
    <w:rPr>
      <w:b/>
      <w:position w:val="-1"/>
      <w:sz w:val="28"/>
      <w:szCs w:val="28"/>
      <w:lang w:eastAsia="es-ES"/>
    </w:rPr>
  </w:style>
  <w:style w:type="character" w:customStyle="1" w:styleId="Ttulo6Car">
    <w:name w:val="Título 6 Car"/>
    <w:basedOn w:val="Fuentedeprrafopredeter"/>
    <w:link w:val="Ttulo6"/>
    <w:rsid w:val="00825254"/>
    <w:rPr>
      <w:b/>
      <w:position w:val="-1"/>
      <w:lang w:eastAsia="es-ES"/>
    </w:rPr>
  </w:style>
  <w:style w:type="paragraph" w:customStyle="1" w:styleId="Textodebloque1">
    <w:name w:val="Texto de bloque1"/>
    <w:basedOn w:val="Normal"/>
    <w:rsid w:val="00825254"/>
    <w:pPr>
      <w:spacing w:line="240" w:lineRule="auto"/>
      <w:ind w:leftChars="0" w:left="708" w:right="448" w:firstLineChars="0" w:firstLine="0"/>
      <w:jc w:val="both"/>
      <w:textDirection w:val="lrTb"/>
      <w:textAlignment w:val="auto"/>
      <w:outlineLvl w:val="9"/>
    </w:pPr>
    <w:rPr>
      <w:i/>
      <w:iCs/>
      <w:position w:val="0"/>
      <w:sz w:val="28"/>
      <w:lang w:val="es-ES_tradnl" w:eastAsia="ar-SA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25254"/>
    <w:rPr>
      <w:position w:val="-1"/>
      <w:sz w:val="24"/>
      <w:szCs w:val="24"/>
      <w:lang w:val="es-MX" w:eastAsia="es-ES"/>
    </w:rPr>
  </w:style>
  <w:style w:type="paragraph" w:styleId="Sangradetextonormal">
    <w:name w:val="Body Text Indent"/>
    <w:basedOn w:val="Normal"/>
    <w:link w:val="SangradetextonormalCar"/>
    <w:rsid w:val="00825254"/>
    <w:pPr>
      <w:spacing w:after="120" w:line="240" w:lineRule="auto"/>
      <w:ind w:leftChars="0" w:left="283" w:firstLineChars="0" w:firstLine="0"/>
      <w:textDirection w:val="lrTb"/>
      <w:textAlignment w:val="auto"/>
      <w:outlineLvl w:val="9"/>
    </w:pPr>
    <w:rPr>
      <w:position w:val="0"/>
      <w:sz w:val="24"/>
      <w:lang w:val="es-ES_tradnl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825254"/>
    <w:rPr>
      <w:sz w:val="24"/>
      <w:lang w:val="es-ES_tradnl" w:eastAsia="ar-SA"/>
    </w:rPr>
  </w:style>
  <w:style w:type="paragraph" w:styleId="Prrafodelista">
    <w:name w:val="List Paragraph"/>
    <w:basedOn w:val="Normal"/>
    <w:uiPriority w:val="34"/>
    <w:qFormat/>
    <w:rsid w:val="00825254"/>
    <w:pPr>
      <w:suppressAutoHyphens w:val="0"/>
      <w:spacing w:line="240" w:lineRule="auto"/>
      <w:ind w:leftChars="0" w:left="720" w:firstLineChars="0" w:firstLine="0"/>
      <w:contextualSpacing/>
      <w:textDirection w:val="lrTb"/>
      <w:textAlignment w:val="auto"/>
      <w:outlineLvl w:val="9"/>
    </w:pPr>
    <w:rPr>
      <w:position w:val="0"/>
    </w:rPr>
  </w:style>
  <w:style w:type="character" w:customStyle="1" w:styleId="CarCar5">
    <w:name w:val="Car Car5"/>
    <w:locked/>
    <w:rsid w:val="00825254"/>
    <w:rPr>
      <w:rFonts w:ascii="Liberation Serif" w:eastAsia="DejaVu Sans" w:hAnsi="Liberation Serif"/>
      <w:kern w:val="1"/>
      <w:sz w:val="24"/>
      <w:szCs w:val="24"/>
      <w:lang w:val="es-AR" w:eastAsia="en-US" w:bidi="ar-SA"/>
    </w:rPr>
  </w:style>
  <w:style w:type="paragraph" w:styleId="TDC1">
    <w:name w:val="toc 1"/>
    <w:basedOn w:val="Normal"/>
    <w:next w:val="Normal"/>
    <w:autoRedefine/>
    <w:uiPriority w:val="39"/>
    <w:qFormat/>
    <w:rsid w:val="00825254"/>
    <w:pPr>
      <w:tabs>
        <w:tab w:val="right" w:pos="9510"/>
      </w:tabs>
      <w:spacing w:before="240" w:after="120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noProof/>
      <w:position w:val="0"/>
      <w:lang w:val="es-ES_tradnl" w:eastAsia="ar-SA"/>
    </w:rPr>
  </w:style>
  <w:style w:type="paragraph" w:customStyle="1" w:styleId="Estilo1">
    <w:name w:val="Estilo1"/>
    <w:basedOn w:val="Ttulo"/>
    <w:autoRedefine/>
    <w:rsid w:val="00825254"/>
    <w:pPr>
      <w:spacing w:line="240" w:lineRule="auto"/>
      <w:ind w:leftChars="0" w:left="0" w:right="448" w:firstLineChars="0" w:firstLine="0"/>
      <w:jc w:val="left"/>
      <w:textDirection w:val="lrTb"/>
      <w:textAlignment w:val="auto"/>
      <w:outlineLvl w:val="9"/>
    </w:pPr>
    <w:rPr>
      <w:rFonts w:ascii="Arial" w:hAnsi="Arial"/>
      <w:position w:val="0"/>
      <w:szCs w:val="20"/>
      <w:lang w:val="es-ES_tradnl" w:eastAsia="ar-SA"/>
    </w:rPr>
  </w:style>
  <w:style w:type="paragraph" w:customStyle="1" w:styleId="Estilo2">
    <w:name w:val="Estilo2"/>
    <w:basedOn w:val="Estilo1"/>
    <w:autoRedefine/>
    <w:rsid w:val="00825254"/>
    <w:rPr>
      <w:sz w:val="22"/>
      <w:u w:val="none"/>
    </w:rPr>
  </w:style>
  <w:style w:type="paragraph" w:customStyle="1" w:styleId="Estilo3">
    <w:name w:val="Estilo3"/>
    <w:basedOn w:val="Estilo2"/>
    <w:autoRedefine/>
    <w:rsid w:val="00825254"/>
    <w:pPr>
      <w:ind w:left="1146" w:hanging="862"/>
    </w:pPr>
  </w:style>
  <w:style w:type="paragraph" w:styleId="TDC2">
    <w:name w:val="toc 2"/>
    <w:basedOn w:val="Normal"/>
    <w:next w:val="Normal"/>
    <w:autoRedefine/>
    <w:uiPriority w:val="39"/>
    <w:qFormat/>
    <w:rsid w:val="00825254"/>
    <w:pPr>
      <w:spacing w:before="120" w:line="240" w:lineRule="auto"/>
      <w:ind w:leftChars="0" w:left="240" w:firstLineChars="0" w:firstLine="0"/>
      <w:textDirection w:val="lrTb"/>
      <w:textAlignment w:val="auto"/>
      <w:outlineLvl w:val="9"/>
    </w:pPr>
    <w:rPr>
      <w:i/>
      <w:iCs/>
      <w:position w:val="0"/>
      <w:lang w:val="es-ES_tradnl" w:eastAsia="ar-SA"/>
    </w:rPr>
  </w:style>
  <w:style w:type="paragraph" w:styleId="TDC3">
    <w:name w:val="toc 3"/>
    <w:basedOn w:val="Normal"/>
    <w:next w:val="Normal"/>
    <w:autoRedefine/>
    <w:uiPriority w:val="39"/>
    <w:qFormat/>
    <w:rsid w:val="00825254"/>
    <w:pPr>
      <w:spacing w:line="240" w:lineRule="auto"/>
      <w:ind w:leftChars="0" w:left="48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4">
    <w:name w:val="toc 4"/>
    <w:basedOn w:val="Normal"/>
    <w:next w:val="Normal"/>
    <w:autoRedefine/>
    <w:uiPriority w:val="39"/>
    <w:rsid w:val="00825254"/>
    <w:pPr>
      <w:spacing w:line="240" w:lineRule="auto"/>
      <w:ind w:leftChars="0" w:left="72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5">
    <w:name w:val="toc 5"/>
    <w:basedOn w:val="Normal"/>
    <w:next w:val="Normal"/>
    <w:autoRedefine/>
    <w:uiPriority w:val="39"/>
    <w:rsid w:val="00825254"/>
    <w:pPr>
      <w:spacing w:line="240" w:lineRule="auto"/>
      <w:ind w:leftChars="0" w:left="96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6">
    <w:name w:val="toc 6"/>
    <w:basedOn w:val="Normal"/>
    <w:next w:val="Normal"/>
    <w:autoRedefine/>
    <w:uiPriority w:val="39"/>
    <w:rsid w:val="00825254"/>
    <w:pPr>
      <w:spacing w:line="240" w:lineRule="auto"/>
      <w:ind w:leftChars="0" w:left="120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7">
    <w:name w:val="toc 7"/>
    <w:basedOn w:val="Normal"/>
    <w:next w:val="Normal"/>
    <w:autoRedefine/>
    <w:uiPriority w:val="39"/>
    <w:rsid w:val="00825254"/>
    <w:pPr>
      <w:spacing w:line="240" w:lineRule="auto"/>
      <w:ind w:leftChars="0" w:left="144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8">
    <w:name w:val="toc 8"/>
    <w:basedOn w:val="Normal"/>
    <w:next w:val="Normal"/>
    <w:autoRedefine/>
    <w:uiPriority w:val="39"/>
    <w:rsid w:val="00825254"/>
    <w:pPr>
      <w:spacing w:line="240" w:lineRule="auto"/>
      <w:ind w:leftChars="0" w:left="168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9">
    <w:name w:val="toc 9"/>
    <w:basedOn w:val="Normal"/>
    <w:next w:val="Normal"/>
    <w:autoRedefine/>
    <w:uiPriority w:val="39"/>
    <w:rsid w:val="00825254"/>
    <w:pPr>
      <w:spacing w:line="240" w:lineRule="auto"/>
      <w:ind w:leftChars="0" w:left="192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character" w:styleId="Textoennegrita">
    <w:name w:val="Strong"/>
    <w:uiPriority w:val="22"/>
    <w:qFormat/>
    <w:rsid w:val="00825254"/>
    <w:rPr>
      <w:b/>
      <w:bCs/>
    </w:rPr>
  </w:style>
  <w:style w:type="character" w:customStyle="1" w:styleId="CarCar4">
    <w:name w:val="Car Car4"/>
    <w:rsid w:val="00825254"/>
    <w:rPr>
      <w:rFonts w:ascii="Arial" w:hAnsi="Arial"/>
      <w:sz w:val="22"/>
      <w:lang w:val="es-UY" w:eastAsia="ar-SA" w:bidi="ar-SA"/>
    </w:rPr>
  </w:style>
  <w:style w:type="paragraph" w:styleId="HTMLconformatoprevio">
    <w:name w:val="HTML Preformatted"/>
    <w:basedOn w:val="Normal"/>
    <w:link w:val="HTMLconformatoprevioCar"/>
    <w:unhideWhenUsed/>
    <w:qFormat/>
    <w:rsid w:val="008252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ourier New" w:hAnsi="Courier New" w:cs="Courier New"/>
      <w:position w:val="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rsid w:val="00825254"/>
    <w:rPr>
      <w:rFonts w:ascii="Courier New" w:hAnsi="Courier New" w:cs="Courier New"/>
      <w:lang w:val="es-AR"/>
    </w:rPr>
  </w:style>
  <w:style w:type="character" w:customStyle="1" w:styleId="apple-converted-space">
    <w:name w:val="apple-converted-space"/>
    <w:basedOn w:val="Fuentedeprrafopredeter"/>
    <w:rsid w:val="00825254"/>
  </w:style>
  <w:style w:type="paragraph" w:customStyle="1" w:styleId="xmsonormal">
    <w:name w:val="x_msonormal"/>
    <w:basedOn w:val="Normal"/>
    <w:rsid w:val="0082525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styleId="CitaHTML">
    <w:name w:val="HTML Cite"/>
    <w:rsid w:val="00825254"/>
    <w:rPr>
      <w:i/>
      <w:iCs/>
    </w:rPr>
  </w:style>
  <w:style w:type="paragraph" w:customStyle="1" w:styleId="detail-title">
    <w:name w:val="detail-title"/>
    <w:basedOn w:val="Normal"/>
    <w:rsid w:val="0082525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paragraph" w:customStyle="1" w:styleId="detail-description">
    <w:name w:val="detail-description"/>
    <w:basedOn w:val="Normal"/>
    <w:rsid w:val="0082525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paragraph" w:customStyle="1" w:styleId="Default">
    <w:name w:val="Default"/>
    <w:rsid w:val="00825254"/>
    <w:pPr>
      <w:autoSpaceDE w:val="0"/>
      <w:autoSpaceDN w:val="0"/>
      <w:adjustRightInd w:val="0"/>
      <w:ind w:firstLine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difference">
    <w:name w:val="difference"/>
    <w:rsid w:val="00825254"/>
  </w:style>
  <w:style w:type="character" w:customStyle="1" w:styleId="Mencinsinresolver1">
    <w:name w:val="Mención sin resolver1"/>
    <w:qFormat/>
    <w:rsid w:val="00825254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customStyle="1" w:styleId="Ttulo31">
    <w:name w:val="Título 31"/>
    <w:aliases w:val="Section Header3"/>
    <w:basedOn w:val="Normal"/>
    <w:next w:val="Normal"/>
    <w:rsid w:val="00825254"/>
    <w:pPr>
      <w:keepNext/>
      <w:outlineLvl w:val="2"/>
    </w:pPr>
    <w:rPr>
      <w:b/>
      <w:sz w:val="28"/>
    </w:rPr>
  </w:style>
  <w:style w:type="numbering" w:customStyle="1" w:styleId="Sinlista2">
    <w:name w:val="Sin lista2"/>
    <w:next w:val="Sinlista"/>
    <w:uiPriority w:val="99"/>
    <w:semiHidden/>
    <w:unhideWhenUsed/>
    <w:rsid w:val="00825254"/>
  </w:style>
  <w:style w:type="paragraph" w:customStyle="1" w:styleId="msonormal0">
    <w:name w:val="msonormal"/>
    <w:basedOn w:val="Normal"/>
    <w:rsid w:val="0082525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val="es-MX" w:eastAsia="es-MX"/>
    </w:rPr>
  </w:style>
  <w:style w:type="paragraph" w:customStyle="1" w:styleId="Ttulo41">
    <w:name w:val="Título 41"/>
    <w:basedOn w:val="Normal"/>
    <w:next w:val="Normal"/>
    <w:rsid w:val="00374748"/>
    <w:pPr>
      <w:keepNext/>
      <w:widowControl w:val="0"/>
      <w:suppressAutoHyphens w:val="0"/>
      <w:spacing w:line="240" w:lineRule="atLeast"/>
      <w:ind w:leftChars="0" w:left="709" w:firstLineChars="0" w:firstLine="0"/>
      <w:jc w:val="both"/>
      <w:textDirection w:val="lrTb"/>
      <w:textAlignment w:val="auto"/>
      <w:outlineLvl w:val="9"/>
    </w:pPr>
    <w:rPr>
      <w:rFonts w:ascii="Arial Narrow" w:hAnsi="Arial Narrow"/>
      <w:b/>
      <w:smallCaps/>
      <w:position w:val="0"/>
      <w:sz w:val="22"/>
      <w:lang w:val="es-ES_tradnl" w:eastAsia="es-MX"/>
    </w:rPr>
  </w:style>
  <w:style w:type="paragraph" w:customStyle="1" w:styleId="arialn4">
    <w:name w:val="arial n4"/>
    <w:basedOn w:val="Ttulo4"/>
    <w:rsid w:val="00374748"/>
    <w:pPr>
      <w:widowControl/>
      <w:numPr>
        <w:ilvl w:val="3"/>
      </w:numPr>
      <w:tabs>
        <w:tab w:val="num" w:pos="144"/>
      </w:tabs>
      <w:spacing w:before="0" w:after="0" w:line="240" w:lineRule="auto"/>
      <w:ind w:leftChars="-1" w:left="144" w:hangingChars="1" w:hanging="144"/>
      <w:jc w:val="both"/>
      <w:textDirection w:val="lrTb"/>
      <w:textAlignment w:val="auto"/>
    </w:pPr>
    <w:rPr>
      <w:rFonts w:ascii="Arial Narrow" w:hAnsi="Arial Narrow"/>
      <w:b w:val="0"/>
      <w:bCs w:val="0"/>
      <w:caps/>
      <w:kern w:val="0"/>
      <w:position w:val="0"/>
      <w:sz w:val="22"/>
      <w:szCs w:val="20"/>
      <w:u w:val="single"/>
      <w:lang w:eastAsia="es-ES"/>
    </w:rPr>
  </w:style>
  <w:style w:type="paragraph" w:customStyle="1" w:styleId="arialn1">
    <w:name w:val="arial n1"/>
    <w:basedOn w:val="Ttulo1"/>
    <w:link w:val="arialn1Car"/>
    <w:rsid w:val="00374748"/>
    <w:pPr>
      <w:tabs>
        <w:tab w:val="num" w:pos="1800"/>
      </w:tabs>
      <w:suppressAutoHyphens w:val="0"/>
      <w:spacing w:before="240" w:after="60" w:line="240" w:lineRule="auto"/>
      <w:ind w:leftChars="0" w:left="0" w:firstLineChars="0" w:firstLine="0"/>
      <w:jc w:val="both"/>
      <w:textDirection w:val="lrTb"/>
      <w:textAlignment w:val="auto"/>
    </w:pPr>
    <w:rPr>
      <w:rFonts w:ascii="Arial Narrow" w:hAnsi="Arial Narrow"/>
      <w:b/>
      <w:kern w:val="28"/>
      <w:position w:val="0"/>
      <w:sz w:val="20"/>
      <w:u w:val="single"/>
    </w:rPr>
  </w:style>
  <w:style w:type="character" w:customStyle="1" w:styleId="arialn1Car">
    <w:name w:val="arial n1 Car"/>
    <w:link w:val="arialn1"/>
    <w:rsid w:val="00374748"/>
    <w:rPr>
      <w:rFonts w:ascii="Arial Narrow" w:hAnsi="Arial Narrow"/>
      <w:b/>
      <w:kern w:val="28"/>
      <w:u w:val="single"/>
      <w:lang w:eastAsia="es-ES"/>
    </w:rPr>
  </w:style>
  <w:style w:type="paragraph" w:customStyle="1" w:styleId="arialn2">
    <w:name w:val="arial n2"/>
    <w:basedOn w:val="Ttulo2"/>
    <w:rsid w:val="00374748"/>
    <w:pPr>
      <w:numPr>
        <w:ilvl w:val="1"/>
      </w:numPr>
      <w:tabs>
        <w:tab w:val="num" w:pos="1440"/>
      </w:tabs>
      <w:suppressAutoHyphens w:val="0"/>
      <w:spacing w:before="60" w:after="60" w:line="240" w:lineRule="auto"/>
      <w:ind w:leftChars="-1" w:left="-1" w:hangingChars="1" w:hanging="1"/>
      <w:jc w:val="both"/>
      <w:textDirection w:val="lrTb"/>
      <w:textAlignment w:val="auto"/>
    </w:pPr>
    <w:rPr>
      <w:rFonts w:ascii="Arial Narrow" w:hAnsi="Arial Narrow"/>
      <w:b/>
      <w:i/>
      <w:snapToGrid w:val="0"/>
      <w:position w:val="0"/>
      <w:sz w:val="22"/>
      <w:u w:val="single"/>
      <w:lang w:val="es-ES_tradnl"/>
    </w:rPr>
  </w:style>
  <w:style w:type="paragraph" w:customStyle="1" w:styleId="arialn3">
    <w:name w:val="arial n3"/>
    <w:basedOn w:val="Ttulo3"/>
    <w:rsid w:val="00374748"/>
    <w:pPr>
      <w:keepLines w:val="0"/>
      <w:numPr>
        <w:ilvl w:val="2"/>
      </w:numPr>
      <w:tabs>
        <w:tab w:val="num" w:pos="720"/>
      </w:tabs>
      <w:suppressAutoHyphens w:val="0"/>
      <w:spacing w:before="60" w:after="0" w:line="240" w:lineRule="auto"/>
      <w:ind w:leftChars="-1" w:left="720" w:hangingChars="1" w:hanging="432"/>
      <w:jc w:val="both"/>
      <w:textDirection w:val="lrTb"/>
      <w:textAlignment w:val="auto"/>
    </w:pPr>
    <w:rPr>
      <w:rFonts w:ascii="Arial Narrow" w:hAnsi="Arial Narrow"/>
      <w:position w:val="0"/>
      <w:sz w:val="22"/>
      <w:szCs w:val="20"/>
    </w:rPr>
  </w:style>
  <w:style w:type="paragraph" w:customStyle="1" w:styleId="arialn5">
    <w:name w:val="arial n5"/>
    <w:basedOn w:val="Normal"/>
    <w:link w:val="arialn5Car"/>
    <w:rsid w:val="00374748"/>
    <w:pPr>
      <w:suppressAutoHyphens w:val="0"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 Narrow" w:hAnsi="Arial Narrow"/>
      <w:position w:val="0"/>
      <w:sz w:val="22"/>
      <w:lang w:val="es-ES_tradnl"/>
    </w:rPr>
  </w:style>
  <w:style w:type="character" w:customStyle="1" w:styleId="arialn5Car">
    <w:name w:val="arial n5 Car"/>
    <w:link w:val="arialn5"/>
    <w:rsid w:val="00374748"/>
    <w:rPr>
      <w:rFonts w:ascii="Arial Narrow" w:hAnsi="Arial Narrow"/>
      <w:sz w:val="22"/>
      <w:lang w:val="es-ES_tradnl" w:eastAsia="es-ES"/>
    </w:rPr>
  </w:style>
  <w:style w:type="paragraph" w:customStyle="1" w:styleId="arialn6">
    <w:name w:val="arial n6"/>
    <w:basedOn w:val="Normal"/>
    <w:rsid w:val="00374748"/>
    <w:pPr>
      <w:suppressAutoHyphens w:val="0"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 Narrow" w:hAnsi="Arial Narrow"/>
      <w:position w:val="0"/>
      <w:sz w:val="22"/>
    </w:rPr>
  </w:style>
  <w:style w:type="paragraph" w:customStyle="1" w:styleId="Textoindependiente21">
    <w:name w:val="Texto independiente 21"/>
    <w:basedOn w:val="Normal"/>
    <w:rsid w:val="00374748"/>
    <w:pPr>
      <w:widowControl w:val="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/>
      <w:position w:val="0"/>
      <w:lang w:val="es-ES_tradnl"/>
    </w:rPr>
  </w:style>
  <w:style w:type="paragraph" w:customStyle="1" w:styleId="Ttulo30">
    <w:name w:val="T’tulo 3"/>
    <w:basedOn w:val="Normal"/>
    <w:next w:val="Normal"/>
    <w:rsid w:val="00374748"/>
    <w:pPr>
      <w:widowControl w:val="0"/>
      <w:suppressAutoHyphens w:val="0"/>
      <w:spacing w:line="240" w:lineRule="atLeast"/>
      <w:ind w:leftChars="0" w:left="0" w:firstLineChars="0" w:firstLine="0"/>
      <w:jc w:val="both"/>
      <w:textDirection w:val="lrTb"/>
      <w:textAlignment w:val="auto"/>
      <w:outlineLvl w:val="9"/>
    </w:pPr>
    <w:rPr>
      <w:rFonts w:ascii="Arial Narrow" w:hAnsi="Arial Narrow"/>
      <w:b/>
      <w:position w:val="0"/>
      <w:lang w:val="es-ES_tradnl"/>
    </w:rPr>
  </w:style>
  <w:style w:type="paragraph" w:customStyle="1" w:styleId="T">
    <w:name w:val="T"/>
    <w:basedOn w:val="Normal"/>
    <w:rsid w:val="00374748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Arial Narrow" w:hAnsi="Arial Narrow"/>
      <w:b/>
      <w:smallCaps/>
      <w:position w:val="0"/>
      <w:sz w:val="22"/>
      <w:lang w:eastAsia="es-MX"/>
    </w:rPr>
  </w:style>
  <w:style w:type="paragraph" w:styleId="Sangra3detindependiente">
    <w:name w:val="Body Text Indent 3"/>
    <w:basedOn w:val="Normal"/>
    <w:link w:val="Sangra3detindependienteCar"/>
    <w:rsid w:val="00374748"/>
    <w:pPr>
      <w:suppressAutoHyphens w:val="0"/>
      <w:spacing w:line="240" w:lineRule="auto"/>
      <w:ind w:leftChars="0" w:left="720" w:firstLineChars="0" w:hanging="12"/>
      <w:jc w:val="both"/>
      <w:textDirection w:val="lrTb"/>
      <w:textAlignment w:val="auto"/>
      <w:outlineLvl w:val="9"/>
    </w:pPr>
    <w:rPr>
      <w:rFonts w:ascii="Arial Narrow" w:hAnsi="Arial Narrow"/>
      <w:position w:val="0"/>
      <w:sz w:val="22"/>
      <w:szCs w:val="22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74748"/>
    <w:rPr>
      <w:rFonts w:ascii="Arial Narrow" w:hAnsi="Arial Narrow"/>
      <w:sz w:val="22"/>
      <w:szCs w:val="22"/>
      <w:lang w:val="es-ES_tradnl" w:eastAsia="es-ES"/>
    </w:rPr>
  </w:style>
  <w:style w:type="paragraph" w:styleId="Textosinformato">
    <w:name w:val="Plain Text"/>
    <w:basedOn w:val="Normal"/>
    <w:link w:val="TextosinformatoCar"/>
    <w:rsid w:val="00374748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ourier New" w:hAnsi="Courier New"/>
      <w:position w:val="0"/>
      <w:lang w:val="es-ES_tradnl"/>
    </w:rPr>
  </w:style>
  <w:style w:type="character" w:customStyle="1" w:styleId="TextosinformatoCar">
    <w:name w:val="Texto sin formato Car"/>
    <w:basedOn w:val="Fuentedeprrafopredeter"/>
    <w:link w:val="Textosinformato"/>
    <w:rsid w:val="00374748"/>
    <w:rPr>
      <w:rFonts w:ascii="Courier New" w:hAnsi="Courier New"/>
      <w:lang w:val="es-ES_tradnl" w:eastAsia="es-ES"/>
    </w:rPr>
  </w:style>
  <w:style w:type="paragraph" w:customStyle="1" w:styleId="EstiloX">
    <w:name w:val="EstiloX"/>
    <w:basedOn w:val="Ttulo2"/>
    <w:rsid w:val="00374748"/>
    <w:pPr>
      <w:numPr>
        <w:ilvl w:val="1"/>
      </w:numPr>
      <w:tabs>
        <w:tab w:val="num" w:pos="1440"/>
      </w:tabs>
      <w:suppressAutoHyphens w:val="0"/>
      <w:spacing w:line="240" w:lineRule="auto"/>
      <w:ind w:leftChars="-1" w:left="-1" w:hangingChars="1" w:hanging="1"/>
      <w:jc w:val="left"/>
      <w:textDirection w:val="lrTb"/>
      <w:textAlignment w:val="auto"/>
    </w:pPr>
    <w:rPr>
      <w:b/>
      <w:position w:val="0"/>
    </w:rPr>
  </w:style>
  <w:style w:type="paragraph" w:styleId="Mapadeldocumento">
    <w:name w:val="Document Map"/>
    <w:basedOn w:val="Normal"/>
    <w:link w:val="MapadeldocumentoCar"/>
    <w:semiHidden/>
    <w:rsid w:val="00374748"/>
    <w:pPr>
      <w:shd w:val="clear" w:color="auto" w:fill="00008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Tahoma" w:hAnsi="Tahoma" w:cs="Tahoma"/>
      <w:position w:val="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74748"/>
    <w:rPr>
      <w:rFonts w:ascii="Tahoma" w:hAnsi="Tahoma" w:cs="Tahoma"/>
      <w:shd w:val="clear" w:color="auto" w:fill="000080"/>
      <w:lang w:val="es-AR" w:eastAsia="es-ES"/>
    </w:rPr>
  </w:style>
  <w:style w:type="paragraph" w:styleId="Textonotapie">
    <w:name w:val="footnote text"/>
    <w:basedOn w:val="Normal"/>
    <w:link w:val="TextonotapieCar"/>
    <w:semiHidden/>
    <w:rsid w:val="00374748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/>
      <w:position w:val="0"/>
    </w:rPr>
  </w:style>
  <w:style w:type="character" w:customStyle="1" w:styleId="TextonotapieCar">
    <w:name w:val="Texto nota pie Car"/>
    <w:basedOn w:val="Fuentedeprrafopredeter"/>
    <w:link w:val="Textonotapie"/>
    <w:semiHidden/>
    <w:rsid w:val="00374748"/>
    <w:rPr>
      <w:rFonts w:ascii="Arial" w:hAnsi="Arial"/>
      <w:lang w:val="es-AR" w:eastAsia="es-ES"/>
    </w:rPr>
  </w:style>
  <w:style w:type="paragraph" w:customStyle="1" w:styleId="P2">
    <w:name w:val="P2"/>
    <w:basedOn w:val="Ttulo2"/>
    <w:rsid w:val="00374748"/>
    <w:pPr>
      <w:keepNext w:val="0"/>
      <w:numPr>
        <w:ilvl w:val="1"/>
      </w:numPr>
      <w:tabs>
        <w:tab w:val="num" w:pos="1440"/>
      </w:tabs>
      <w:suppressAutoHyphens w:val="0"/>
      <w:spacing w:line="240" w:lineRule="exact"/>
      <w:ind w:leftChars="-1" w:left="1134" w:hangingChars="1" w:hanging="1"/>
      <w:jc w:val="both"/>
      <w:textDirection w:val="lrTb"/>
      <w:textAlignment w:val="auto"/>
      <w:outlineLvl w:val="9"/>
    </w:pPr>
    <w:rPr>
      <w:i/>
      <w:position w:val="0"/>
      <w:sz w:val="22"/>
      <w:lang w:eastAsia="es-MX"/>
    </w:rPr>
  </w:style>
  <w:style w:type="paragraph" w:customStyle="1" w:styleId="P3">
    <w:name w:val="P3"/>
    <w:basedOn w:val="Normal"/>
    <w:rsid w:val="00374748"/>
    <w:pPr>
      <w:suppressAutoHyphens w:val="0"/>
      <w:spacing w:line="240" w:lineRule="exact"/>
      <w:ind w:leftChars="0" w:left="1710" w:firstLineChars="0" w:firstLine="0"/>
      <w:jc w:val="both"/>
      <w:textDirection w:val="lrTb"/>
      <w:textAlignment w:val="auto"/>
      <w:outlineLvl w:val="9"/>
    </w:pPr>
    <w:rPr>
      <w:rFonts w:ascii="Arial" w:hAnsi="Arial"/>
      <w:position w:val="0"/>
      <w:sz w:val="22"/>
      <w:lang w:eastAsia="es-MX"/>
    </w:rPr>
  </w:style>
  <w:style w:type="paragraph" w:customStyle="1" w:styleId="lista2">
    <w:name w:val="lista 2"/>
    <w:basedOn w:val="Normal"/>
    <w:rsid w:val="00374748"/>
    <w:pPr>
      <w:suppressAutoHyphens w:val="0"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 Narrow" w:hAnsi="Arial Narrow"/>
      <w:position w:val="0"/>
      <w:sz w:val="22"/>
    </w:rPr>
  </w:style>
  <w:style w:type="paragraph" w:customStyle="1" w:styleId="lista1">
    <w:name w:val="lista 1"/>
    <w:basedOn w:val="Normal"/>
    <w:next w:val="Normal"/>
    <w:rsid w:val="00374748"/>
    <w:pPr>
      <w:suppressAutoHyphens w:val="0"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 Narrow" w:hAnsi="Arial Narrow"/>
      <w:position w:val="0"/>
      <w:sz w:val="22"/>
    </w:rPr>
  </w:style>
  <w:style w:type="paragraph" w:styleId="Textodebloque">
    <w:name w:val="Block Text"/>
    <w:basedOn w:val="Normal"/>
    <w:rsid w:val="00374748"/>
    <w:pPr>
      <w:keepLines/>
      <w:tabs>
        <w:tab w:val="left" w:pos="1064"/>
        <w:tab w:val="left" w:pos="1843"/>
        <w:tab w:val="left" w:pos="9072"/>
      </w:tabs>
      <w:suppressAutoHyphens w:val="0"/>
      <w:spacing w:after="240" w:line="240" w:lineRule="auto"/>
      <w:ind w:leftChars="0" w:left="567" w:right="142" w:firstLineChars="0" w:firstLine="0"/>
      <w:jc w:val="both"/>
      <w:textDirection w:val="lrTb"/>
      <w:textAlignment w:val="auto"/>
      <w:outlineLvl w:val="9"/>
    </w:pPr>
    <w:rPr>
      <w:rFonts w:ascii="Arial" w:hAnsi="Arial"/>
      <w:position w:val="0"/>
    </w:rPr>
  </w:style>
  <w:style w:type="paragraph" w:customStyle="1" w:styleId="WW-Textoindependiente2">
    <w:name w:val="WW-Texto independiente 2"/>
    <w:basedOn w:val="Normal"/>
    <w:rsid w:val="00374748"/>
    <w:pPr>
      <w:widowControl w:val="0"/>
      <w:suppressAutoHyphens w:val="0"/>
      <w:autoSpaceDE w:val="0"/>
      <w:autoSpaceDN w:val="0"/>
      <w:adjustRightInd w:val="0"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txtcuadros">
    <w:name w:val="txtcuadros"/>
    <w:basedOn w:val="Normal"/>
    <w:rsid w:val="0037474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/>
      <w:color w:val="000000"/>
      <w:position w:val="0"/>
      <w:sz w:val="13"/>
      <w:szCs w:val="13"/>
    </w:rPr>
  </w:style>
  <w:style w:type="paragraph" w:customStyle="1" w:styleId="Puntos">
    <w:name w:val="Puntos"/>
    <w:basedOn w:val="Normal"/>
    <w:rsid w:val="00374748"/>
    <w:pPr>
      <w:tabs>
        <w:tab w:val="num" w:pos="720"/>
      </w:tabs>
      <w:suppressAutoHyphens w:val="0"/>
      <w:spacing w:before="240" w:line="240" w:lineRule="auto"/>
      <w:ind w:leftChars="0" w:left="720" w:firstLineChars="0" w:hanging="360"/>
      <w:jc w:val="both"/>
      <w:textDirection w:val="lrTb"/>
      <w:textAlignment w:val="auto"/>
      <w:outlineLvl w:val="9"/>
    </w:pPr>
    <w:rPr>
      <w:position w:val="0"/>
      <w:sz w:val="24"/>
      <w:szCs w:val="24"/>
    </w:rPr>
  </w:style>
  <w:style w:type="paragraph" w:customStyle="1" w:styleId="GUIN">
    <w:name w:val="GUIÓN"/>
    <w:basedOn w:val="Normal"/>
    <w:rsid w:val="00374748"/>
    <w:pPr>
      <w:numPr>
        <w:numId w:val="13"/>
      </w:numPr>
      <w:tabs>
        <w:tab w:val="left" w:pos="851"/>
        <w:tab w:val="left" w:pos="1134"/>
        <w:tab w:val="left" w:pos="1418"/>
        <w:tab w:val="left" w:pos="1701"/>
        <w:tab w:val="left" w:pos="1985"/>
      </w:tabs>
      <w:suppressAutoHyphens w:val="0"/>
      <w:spacing w:after="12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spacing w:val="-2"/>
      <w:position w:val="0"/>
      <w:sz w:val="24"/>
    </w:rPr>
  </w:style>
  <w:style w:type="paragraph" w:customStyle="1" w:styleId="nmero">
    <w:name w:val="número"/>
    <w:basedOn w:val="Normal"/>
    <w:rsid w:val="00374748"/>
    <w:pPr>
      <w:tabs>
        <w:tab w:val="num" w:pos="360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suppressAutoHyphens w:val="0"/>
      <w:overflowPunct w:val="0"/>
      <w:autoSpaceDE w:val="0"/>
      <w:autoSpaceDN w:val="0"/>
      <w:adjustRightInd w:val="0"/>
      <w:spacing w:before="240" w:line="240" w:lineRule="auto"/>
      <w:ind w:leftChars="0" w:left="0" w:firstLineChars="0" w:hanging="360"/>
      <w:jc w:val="both"/>
      <w:textDirection w:val="lrTb"/>
      <w:textAlignment w:val="baseline"/>
      <w:outlineLvl w:val="9"/>
    </w:pPr>
    <w:rPr>
      <w:rFonts w:ascii="Times" w:hAnsi="Times"/>
      <w:position w:val="0"/>
      <w:sz w:val="24"/>
    </w:rPr>
  </w:style>
  <w:style w:type="paragraph" w:customStyle="1" w:styleId="Sangra2detindependiente1">
    <w:name w:val="Sangría 2 de t. independiente1"/>
    <w:basedOn w:val="Normal"/>
    <w:rsid w:val="00374748"/>
    <w:pPr>
      <w:suppressAutoHyphens w:val="0"/>
      <w:overflowPunct w:val="0"/>
      <w:autoSpaceDE w:val="0"/>
      <w:autoSpaceDN w:val="0"/>
      <w:adjustRightInd w:val="0"/>
      <w:spacing w:line="240" w:lineRule="exact"/>
      <w:ind w:leftChars="0" w:left="709" w:firstLineChars="0" w:firstLine="0"/>
      <w:jc w:val="both"/>
      <w:textDirection w:val="lrTb"/>
      <w:textAlignment w:val="baseline"/>
      <w:outlineLvl w:val="9"/>
    </w:pPr>
    <w:rPr>
      <w:rFonts w:ascii="Arial" w:hAnsi="Arial"/>
      <w:position w:val="0"/>
    </w:rPr>
  </w:style>
  <w:style w:type="numbering" w:customStyle="1" w:styleId="Listaactual1">
    <w:name w:val="Lista actual1"/>
    <w:rsid w:val="00374748"/>
    <w:pPr>
      <w:numPr>
        <w:numId w:val="15"/>
      </w:numPr>
    </w:pPr>
  </w:style>
  <w:style w:type="numbering" w:styleId="111111">
    <w:name w:val="Outline List 2"/>
    <w:basedOn w:val="Sinlista"/>
    <w:rsid w:val="00374748"/>
    <w:pPr>
      <w:numPr>
        <w:numId w:val="14"/>
      </w:numPr>
    </w:pPr>
  </w:style>
  <w:style w:type="numbering" w:customStyle="1" w:styleId="Listaactual2">
    <w:name w:val="Lista actual2"/>
    <w:rsid w:val="00374748"/>
    <w:pPr>
      <w:numPr>
        <w:numId w:val="17"/>
      </w:numPr>
    </w:pPr>
  </w:style>
  <w:style w:type="paragraph" w:customStyle="1" w:styleId="a2">
    <w:basedOn w:val="Ttulo1"/>
    <w:next w:val="Normal"/>
    <w:uiPriority w:val="39"/>
    <w:unhideWhenUsed/>
    <w:qFormat/>
    <w:rsid w:val="00374748"/>
    <w:pPr>
      <w:keepLines/>
      <w:suppressAutoHyphens w:val="0"/>
      <w:spacing w:before="480" w:line="276" w:lineRule="auto"/>
      <w:ind w:leftChars="0" w:left="0" w:firstLineChars="0" w:firstLine="0"/>
      <w:jc w:val="left"/>
      <w:textDirection w:val="lrTb"/>
      <w:textAlignment w:val="auto"/>
      <w:outlineLvl w:val="9"/>
    </w:pPr>
    <w:rPr>
      <w:rFonts w:ascii="Cambria" w:hAnsi="Cambria"/>
      <w:b/>
      <w:bCs/>
      <w:color w:val="365F91"/>
      <w:position w:val="0"/>
      <w:szCs w:val="28"/>
      <w:lang w:eastAsia="es-AR"/>
    </w:rPr>
  </w:style>
  <w:style w:type="paragraph" w:styleId="Sinespaciado">
    <w:name w:val="No Spacing"/>
    <w:uiPriority w:val="1"/>
    <w:qFormat/>
    <w:rsid w:val="00374748"/>
    <w:pPr>
      <w:ind w:firstLine="0"/>
    </w:pPr>
    <w:rPr>
      <w:rFonts w:ascii="Arial" w:hAnsi="Arial"/>
      <w:szCs w:val="22"/>
      <w:lang w:val="es-ES_tradnl" w:eastAsia="es-ES"/>
    </w:rPr>
  </w:style>
  <w:style w:type="character" w:customStyle="1" w:styleId="textoverde1">
    <w:name w:val="textoverde1"/>
    <w:rsid w:val="00374748"/>
    <w:rPr>
      <w:rFonts w:ascii="Verdana" w:hAnsi="Verdana" w:hint="default"/>
      <w:b w:val="0"/>
      <w:bCs w:val="0"/>
      <w:i w:val="0"/>
      <w:iCs w:val="0"/>
      <w:strike w:val="0"/>
      <w:dstrike w:val="0"/>
      <w:color w:val="2A7286"/>
      <w:sz w:val="16"/>
      <w:szCs w:val="16"/>
      <w:u w:val="none"/>
      <w:effect w:val="none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37474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Ttulo42">
    <w:name w:val="Título 42"/>
    <w:basedOn w:val="Normal"/>
    <w:next w:val="Normal"/>
    <w:rsid w:val="000758D1"/>
    <w:pPr>
      <w:keepNext/>
      <w:widowControl w:val="0"/>
      <w:suppressAutoHyphens w:val="0"/>
      <w:spacing w:line="240" w:lineRule="atLeast"/>
      <w:ind w:leftChars="0" w:left="709" w:firstLineChars="0" w:firstLine="0"/>
      <w:jc w:val="both"/>
      <w:textDirection w:val="lrTb"/>
      <w:textAlignment w:val="auto"/>
      <w:outlineLvl w:val="9"/>
    </w:pPr>
    <w:rPr>
      <w:rFonts w:ascii="Arial Narrow" w:hAnsi="Arial Narrow"/>
      <w:b/>
      <w:smallCaps/>
      <w:position w:val="0"/>
      <w:sz w:val="22"/>
      <w:lang w:val="es-ES_tradnl" w:eastAsia="es-MX"/>
    </w:rPr>
  </w:style>
  <w:style w:type="paragraph" w:customStyle="1" w:styleId="Textoindependiente22">
    <w:name w:val="Texto independiente 22"/>
    <w:basedOn w:val="Normal"/>
    <w:rsid w:val="000758D1"/>
    <w:pPr>
      <w:widowControl w:val="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/>
      <w:position w:val="0"/>
      <w:lang w:val="es-ES_tradnl"/>
    </w:rPr>
  </w:style>
  <w:style w:type="paragraph" w:customStyle="1" w:styleId="Sangra2detindependiente2">
    <w:name w:val="Sangría 2 de t. independiente2"/>
    <w:basedOn w:val="Normal"/>
    <w:rsid w:val="000758D1"/>
    <w:pPr>
      <w:suppressAutoHyphens w:val="0"/>
      <w:overflowPunct w:val="0"/>
      <w:autoSpaceDE w:val="0"/>
      <w:autoSpaceDN w:val="0"/>
      <w:adjustRightInd w:val="0"/>
      <w:spacing w:line="240" w:lineRule="exact"/>
      <w:ind w:leftChars="0" w:left="709" w:firstLineChars="0" w:firstLine="0"/>
      <w:jc w:val="both"/>
      <w:textDirection w:val="lrTb"/>
      <w:textAlignment w:val="baseline"/>
      <w:outlineLvl w:val="9"/>
    </w:pPr>
    <w:rPr>
      <w:rFonts w:ascii="Arial" w:hAnsi="Arial"/>
      <w:position w:val="0"/>
    </w:rPr>
  </w:style>
  <w:style w:type="paragraph" w:customStyle="1" w:styleId="a3">
    <w:basedOn w:val="Ttulo1"/>
    <w:next w:val="Normal"/>
    <w:uiPriority w:val="39"/>
    <w:unhideWhenUsed/>
    <w:qFormat/>
    <w:rsid w:val="000758D1"/>
    <w:pPr>
      <w:keepLines/>
      <w:suppressAutoHyphens w:val="0"/>
      <w:spacing w:before="480" w:line="276" w:lineRule="auto"/>
      <w:ind w:leftChars="0" w:left="0" w:firstLineChars="0" w:firstLine="0"/>
      <w:jc w:val="left"/>
      <w:textDirection w:val="lrTb"/>
      <w:textAlignment w:val="auto"/>
      <w:outlineLvl w:val="9"/>
    </w:pPr>
    <w:rPr>
      <w:rFonts w:ascii="Cambria" w:hAnsi="Cambria"/>
      <w:b/>
      <w:bCs/>
      <w:color w:val="365F91"/>
      <w:position w:val="0"/>
      <w:szCs w:val="28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AR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Cite" w:uiPriority="0"/>
    <w:lsdException w:name="HTML Preformatted" w:uiPriority="0" w:qFormat="1"/>
    <w:lsdException w:name="Outline List 2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E7F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es-AR" w:eastAsia="es-ES"/>
    </w:rPr>
  </w:style>
  <w:style w:type="paragraph" w:styleId="Ttulo1">
    <w:name w:val="heading 1"/>
    <w:aliases w:val="T1"/>
    <w:basedOn w:val="Normal"/>
    <w:next w:val="Normal"/>
    <w:link w:val="Ttulo1Car"/>
    <w:uiPriority w:val="9"/>
    <w:qFormat/>
    <w:rsid w:val="00665E7F"/>
    <w:pPr>
      <w:keepNext/>
      <w:jc w:val="right"/>
    </w:pPr>
    <w:rPr>
      <w:sz w:val="28"/>
    </w:rPr>
  </w:style>
  <w:style w:type="paragraph" w:styleId="Ttulo2">
    <w:name w:val="heading 2"/>
    <w:basedOn w:val="Normal"/>
    <w:next w:val="Normal"/>
    <w:unhideWhenUsed/>
    <w:qFormat/>
    <w:rsid w:val="00665E7F"/>
    <w:pPr>
      <w:keepNext/>
      <w:jc w:val="right"/>
      <w:outlineLvl w:val="1"/>
    </w:pPr>
    <w:rPr>
      <w:rFonts w:ascii="Arial" w:hAnsi="Arial"/>
      <w:sz w:val="24"/>
    </w:rPr>
  </w:style>
  <w:style w:type="paragraph" w:styleId="Ttulo3">
    <w:name w:val="heading 3"/>
    <w:aliases w:val="T3"/>
    <w:basedOn w:val="Normal"/>
    <w:next w:val="Normal"/>
    <w:link w:val="Ttulo3Car"/>
    <w:unhideWhenUsed/>
    <w:qFormat/>
    <w:rsid w:val="00665E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nhideWhenUsed/>
    <w:qFormat/>
    <w:rsid w:val="00665E7F"/>
    <w:pPr>
      <w:keepNext/>
      <w:widowControl w:val="0"/>
      <w:suppressAutoHyphens w:val="0"/>
      <w:spacing w:before="240" w:after="60"/>
      <w:outlineLvl w:val="3"/>
    </w:pPr>
    <w:rPr>
      <w:b/>
      <w:bCs/>
      <w:kern w:val="1"/>
      <w:sz w:val="28"/>
      <w:szCs w:val="28"/>
      <w:lang w:eastAsia="zh-CN"/>
    </w:rPr>
  </w:style>
  <w:style w:type="paragraph" w:styleId="Ttulo5">
    <w:name w:val="heading 5"/>
    <w:basedOn w:val="Normal"/>
    <w:next w:val="Normal"/>
    <w:unhideWhenUsed/>
    <w:qFormat/>
    <w:rsid w:val="00665E7F"/>
    <w:pPr>
      <w:widowControl w:val="0"/>
      <w:suppressAutoHyphens w:val="0"/>
      <w:spacing w:before="240" w:after="60"/>
      <w:outlineLvl w:val="4"/>
    </w:pPr>
    <w:rPr>
      <w:rFonts w:ascii="Liberation Serif" w:eastAsia="DejaVu Sans" w:hAnsi="Liberation Serif"/>
      <w:b/>
      <w:bCs/>
      <w:i/>
      <w:iCs/>
      <w:kern w:val="1"/>
      <w:sz w:val="26"/>
      <w:szCs w:val="26"/>
      <w:lang w:eastAsia="zh-CN"/>
    </w:rPr>
  </w:style>
  <w:style w:type="paragraph" w:styleId="Ttulo6">
    <w:name w:val="heading 6"/>
    <w:basedOn w:val="Normal"/>
    <w:next w:val="Normal"/>
    <w:link w:val="Ttulo6Car"/>
    <w:unhideWhenUsed/>
    <w:qFormat/>
    <w:rsid w:val="00665E7F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link w:val="Ttulo7Car"/>
    <w:qFormat/>
    <w:rsid w:val="00825254"/>
    <w:pPr>
      <w:keepNext/>
      <w:tabs>
        <w:tab w:val="num" w:pos="1296"/>
      </w:tabs>
      <w:spacing w:line="240" w:lineRule="auto"/>
      <w:ind w:leftChars="0" w:left="0" w:right="448" w:firstLineChars="0" w:firstLine="0"/>
      <w:jc w:val="center"/>
      <w:textDirection w:val="lrTb"/>
      <w:textAlignment w:val="auto"/>
      <w:outlineLvl w:val="6"/>
    </w:pPr>
    <w:rPr>
      <w:b/>
      <w:position w:val="0"/>
      <w:sz w:val="36"/>
      <w:lang w:val="es-ES_tradnl" w:eastAsia="ar-SA"/>
    </w:rPr>
  </w:style>
  <w:style w:type="paragraph" w:styleId="Ttulo8">
    <w:name w:val="heading 8"/>
    <w:basedOn w:val="Normal"/>
    <w:next w:val="Normal"/>
    <w:link w:val="Ttulo8Car"/>
    <w:qFormat/>
    <w:rsid w:val="00825254"/>
    <w:pPr>
      <w:keepNext/>
      <w:tabs>
        <w:tab w:val="num" w:pos="1440"/>
      </w:tabs>
      <w:spacing w:line="240" w:lineRule="auto"/>
      <w:ind w:leftChars="0" w:left="0" w:right="448" w:firstLineChars="0" w:firstLine="0"/>
      <w:jc w:val="center"/>
      <w:textDirection w:val="lrTb"/>
      <w:textAlignment w:val="auto"/>
      <w:outlineLvl w:val="7"/>
    </w:pPr>
    <w:rPr>
      <w:b/>
      <w:position w:val="0"/>
      <w:sz w:val="28"/>
      <w:lang w:val="en-US" w:eastAsia="ar-SA"/>
    </w:rPr>
  </w:style>
  <w:style w:type="paragraph" w:styleId="Ttulo9">
    <w:name w:val="heading 9"/>
    <w:basedOn w:val="Normal"/>
    <w:next w:val="Normal"/>
    <w:link w:val="Ttulo9Car"/>
    <w:unhideWhenUsed/>
    <w:qFormat/>
    <w:rsid w:val="00825254"/>
    <w:pPr>
      <w:tabs>
        <w:tab w:val="num" w:pos="6480"/>
      </w:tabs>
      <w:suppressAutoHyphens w:val="0"/>
      <w:spacing w:before="240" w:after="60" w:line="240" w:lineRule="auto"/>
      <w:ind w:leftChars="0" w:left="6480" w:firstLineChars="0" w:hanging="720"/>
      <w:textDirection w:val="lrTb"/>
      <w:textAlignment w:val="auto"/>
      <w:outlineLvl w:val="8"/>
    </w:pPr>
    <w:rPr>
      <w:rFonts w:ascii="Calibri" w:hAnsi="Calibri"/>
      <w:position w:val="0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665E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qFormat/>
    <w:rsid w:val="00665E7F"/>
    <w:pPr>
      <w:jc w:val="center"/>
    </w:pPr>
    <w:rPr>
      <w:b/>
      <w:bCs/>
      <w:sz w:val="24"/>
      <w:szCs w:val="24"/>
      <w:u w:val="single"/>
      <w:lang w:val="es-MX"/>
    </w:rPr>
  </w:style>
  <w:style w:type="table" w:customStyle="1" w:styleId="TableNormal0">
    <w:name w:val="Table Normal"/>
    <w:rsid w:val="00665E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3SectionHeader3">
    <w:name w:val="Título 3;Section Header3"/>
    <w:basedOn w:val="Normal"/>
    <w:next w:val="Normal"/>
    <w:rsid w:val="00665E7F"/>
    <w:pPr>
      <w:keepNext/>
      <w:outlineLvl w:val="2"/>
    </w:pPr>
    <w:rPr>
      <w:b/>
      <w:sz w:val="28"/>
    </w:rPr>
  </w:style>
  <w:style w:type="paragraph" w:styleId="Encabezado">
    <w:name w:val="header"/>
    <w:basedOn w:val="Normal"/>
    <w:rsid w:val="00665E7F"/>
  </w:style>
  <w:style w:type="paragraph" w:styleId="Piedepgina">
    <w:name w:val="footer"/>
    <w:basedOn w:val="Normal"/>
    <w:rsid w:val="00665E7F"/>
  </w:style>
  <w:style w:type="paragraph" w:styleId="Sangra2detindependiente">
    <w:name w:val="Body Text Indent 2"/>
    <w:basedOn w:val="Normal"/>
    <w:link w:val="Sangra2detindependienteCar"/>
    <w:rsid w:val="00665E7F"/>
    <w:pPr>
      <w:ind w:left="-720" w:firstLine="72"/>
    </w:pPr>
    <w:rPr>
      <w:sz w:val="24"/>
      <w:szCs w:val="24"/>
      <w:lang w:val="es-MX"/>
    </w:rPr>
  </w:style>
  <w:style w:type="paragraph" w:styleId="Textodeglobo">
    <w:name w:val="Balloon Text"/>
    <w:basedOn w:val="Normal"/>
    <w:uiPriority w:val="99"/>
    <w:qFormat/>
    <w:rsid w:val="00665E7F"/>
    <w:rPr>
      <w:rFonts w:ascii="Tahoma" w:hAnsi="Tahoma"/>
      <w:sz w:val="16"/>
      <w:szCs w:val="16"/>
    </w:rPr>
  </w:style>
  <w:style w:type="character" w:customStyle="1" w:styleId="TextodegloboCar">
    <w:name w:val="Texto de globo Car"/>
    <w:uiPriority w:val="99"/>
    <w:rsid w:val="00665E7F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es-ES"/>
    </w:rPr>
  </w:style>
  <w:style w:type="table" w:styleId="Tablaconcuadrcula">
    <w:name w:val="Table Grid"/>
    <w:basedOn w:val="Tablanormal"/>
    <w:rsid w:val="00665E7F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P2">
    <w:name w:val="wwP2"/>
    <w:basedOn w:val="Normal"/>
    <w:rsid w:val="00665E7F"/>
    <w:pPr>
      <w:widowControl w:val="0"/>
      <w:suppressAutoHyphens w:val="0"/>
      <w:overflowPunct w:val="0"/>
      <w:autoSpaceDE w:val="0"/>
      <w:textAlignment w:val="baseline"/>
    </w:pPr>
    <w:rPr>
      <w:rFonts w:ascii="Thorndale AMT" w:hAnsi="Thorndale AMT"/>
      <w:sz w:val="24"/>
      <w:lang w:eastAsia="ar-SA"/>
    </w:rPr>
  </w:style>
  <w:style w:type="paragraph" w:styleId="Textoindependiente">
    <w:name w:val="Body Text"/>
    <w:basedOn w:val="Normal"/>
    <w:rsid w:val="00665E7F"/>
    <w:pPr>
      <w:spacing w:after="120"/>
    </w:pPr>
  </w:style>
  <w:style w:type="character" w:customStyle="1" w:styleId="Smbolodenotaalpie">
    <w:name w:val="Símbolo de nota al pie"/>
    <w:rsid w:val="00665E7F"/>
    <w:rPr>
      <w:w w:val="100"/>
      <w:position w:val="6"/>
      <w:sz w:val="16"/>
      <w:effect w:val="none"/>
      <w:vertAlign w:val="baseline"/>
      <w:cs w:val="0"/>
      <w:em w:val="none"/>
    </w:rPr>
  </w:style>
  <w:style w:type="paragraph" w:customStyle="1" w:styleId="Contenidodelatabla">
    <w:name w:val="Contenido de la tabla"/>
    <w:basedOn w:val="Normal"/>
    <w:rsid w:val="00665E7F"/>
    <w:pPr>
      <w:suppressLineNumbers/>
      <w:suppressAutoHyphens w:val="0"/>
      <w:spacing w:line="0" w:lineRule="atLeast"/>
      <w:jc w:val="both"/>
    </w:pPr>
    <w:rPr>
      <w:sz w:val="24"/>
      <w:lang w:eastAsia="zh-CN"/>
    </w:rPr>
  </w:style>
  <w:style w:type="paragraph" w:styleId="Textoindependiente2">
    <w:name w:val="Body Text 2"/>
    <w:basedOn w:val="Normal"/>
    <w:rsid w:val="00665E7F"/>
    <w:pPr>
      <w:suppressAutoHyphens w:val="0"/>
      <w:spacing w:after="120" w:line="480" w:lineRule="auto"/>
    </w:pPr>
    <w:rPr>
      <w:sz w:val="24"/>
      <w:lang w:eastAsia="ar-SA"/>
    </w:rPr>
  </w:style>
  <w:style w:type="character" w:styleId="Hipervnculo">
    <w:name w:val="Hyperlink"/>
    <w:uiPriority w:val="99"/>
    <w:rsid w:val="00665E7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Car">
    <w:name w:val="Título Car"/>
    <w:uiPriority w:val="10"/>
    <w:rsid w:val="00665E7F"/>
    <w:rPr>
      <w:b/>
      <w:bCs/>
      <w:w w:val="100"/>
      <w:position w:val="-1"/>
      <w:sz w:val="24"/>
      <w:szCs w:val="24"/>
      <w:u w:val="single"/>
      <w:effect w:val="none"/>
      <w:vertAlign w:val="baseline"/>
      <w:cs w:val="0"/>
      <w:em w:val="none"/>
      <w:lang w:val="es-MX" w:eastAsia="es-ES"/>
    </w:rPr>
  </w:style>
  <w:style w:type="character" w:styleId="Refdecomentario">
    <w:name w:val="annotation reference"/>
    <w:qFormat/>
    <w:rsid w:val="00665E7F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rsid w:val="00665E7F"/>
  </w:style>
  <w:style w:type="character" w:customStyle="1" w:styleId="TextocomentarioCar">
    <w:name w:val="Texto comentario Car"/>
    <w:rsid w:val="00665E7F"/>
    <w:rPr>
      <w:w w:val="100"/>
      <w:position w:val="-1"/>
      <w:effect w:val="none"/>
      <w:vertAlign w:val="baseline"/>
      <w:cs w:val="0"/>
      <w:em w:val="none"/>
      <w:lang w:val="es-ES" w:eastAsia="es-ES"/>
    </w:rPr>
  </w:style>
  <w:style w:type="paragraph" w:styleId="Asuntodelcomentario">
    <w:name w:val="annotation subject"/>
    <w:basedOn w:val="Textocomentario"/>
    <w:next w:val="Textocomentario"/>
    <w:qFormat/>
    <w:rsid w:val="00665E7F"/>
    <w:rPr>
      <w:b/>
      <w:bCs/>
    </w:rPr>
  </w:style>
  <w:style w:type="character" w:customStyle="1" w:styleId="AsuntodelcomentarioCar">
    <w:name w:val="Asunto del comentario Car"/>
    <w:rsid w:val="00665E7F"/>
    <w:rPr>
      <w:b/>
      <w:bCs/>
      <w:w w:val="100"/>
      <w:position w:val="-1"/>
      <w:effect w:val="none"/>
      <w:vertAlign w:val="baseline"/>
      <w:cs w:val="0"/>
      <w:em w:val="none"/>
      <w:lang w:val="es-ES" w:eastAsia="es-ES"/>
    </w:rPr>
  </w:style>
  <w:style w:type="character" w:customStyle="1" w:styleId="Ttulo4Car">
    <w:name w:val="Título 4 Car"/>
    <w:rsid w:val="00665E7F"/>
    <w:rPr>
      <w:b/>
      <w:bCs/>
      <w:w w:val="100"/>
      <w:kern w:val="1"/>
      <w:position w:val="-1"/>
      <w:sz w:val="28"/>
      <w:szCs w:val="28"/>
      <w:effect w:val="none"/>
      <w:vertAlign w:val="baseline"/>
      <w:cs w:val="0"/>
      <w:em w:val="none"/>
      <w:lang w:val="es-AR" w:eastAsia="zh-CN"/>
    </w:rPr>
  </w:style>
  <w:style w:type="character" w:customStyle="1" w:styleId="Ttulo5Car">
    <w:name w:val="Título 5 Car"/>
    <w:uiPriority w:val="9"/>
    <w:rsid w:val="00665E7F"/>
    <w:rPr>
      <w:rFonts w:ascii="Liberation Serif" w:eastAsia="DejaVu Sans" w:hAnsi="Liberation Serif"/>
      <w:b/>
      <w:bCs/>
      <w:i/>
      <w:iCs/>
      <w:w w:val="100"/>
      <w:kern w:val="1"/>
      <w:position w:val="-1"/>
      <w:sz w:val="26"/>
      <w:szCs w:val="26"/>
      <w:effect w:val="none"/>
      <w:vertAlign w:val="baseline"/>
      <w:cs w:val="0"/>
      <w:em w:val="none"/>
      <w:lang w:val="es-AR" w:eastAsia="zh-CN"/>
    </w:rPr>
  </w:style>
  <w:style w:type="numbering" w:customStyle="1" w:styleId="Sinlista1">
    <w:name w:val="Sin lista1"/>
    <w:next w:val="Sinlista"/>
    <w:qFormat/>
    <w:rsid w:val="00665E7F"/>
  </w:style>
  <w:style w:type="character" w:customStyle="1" w:styleId="Ttulo2Car">
    <w:name w:val="Título 2 Car"/>
    <w:rsid w:val="00665E7F"/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val="es-ES"/>
    </w:rPr>
  </w:style>
  <w:style w:type="character" w:customStyle="1" w:styleId="Ttulo3CarSectionHeader3Car">
    <w:name w:val="Título 3 Car;Section Header3 Car"/>
    <w:rsid w:val="00665E7F"/>
    <w:rPr>
      <w:b/>
      <w:w w:val="100"/>
      <w:position w:val="-1"/>
      <w:sz w:val="28"/>
      <w:effect w:val="none"/>
      <w:vertAlign w:val="baseline"/>
      <w:cs w:val="0"/>
      <w:em w:val="none"/>
      <w:lang w:val="es-ES"/>
    </w:rPr>
  </w:style>
  <w:style w:type="character" w:customStyle="1" w:styleId="Carcterdenumeracin">
    <w:name w:val="Carácter de numeración"/>
    <w:rsid w:val="00665E7F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1z0">
    <w:name w:val="WW8Num51z0"/>
    <w:rsid w:val="00665E7F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sid w:val="00665E7F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sid w:val="00665E7F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paragraph" w:customStyle="1" w:styleId="Encabezado1">
    <w:name w:val="Encabezado1"/>
    <w:basedOn w:val="Normal"/>
    <w:next w:val="Textoindependiente"/>
    <w:rsid w:val="00665E7F"/>
    <w:pPr>
      <w:keepNext/>
      <w:widowControl w:val="0"/>
      <w:suppressAutoHyphens w:val="0"/>
      <w:spacing w:before="240" w:after="120"/>
    </w:pPr>
    <w:rPr>
      <w:rFonts w:ascii="Liberation Sans" w:eastAsia="DejaVu Sans" w:hAnsi="Liberation Sans" w:cs="DejaVu Sans"/>
      <w:kern w:val="1"/>
      <w:sz w:val="28"/>
      <w:szCs w:val="28"/>
      <w:lang w:eastAsia="zh-CN"/>
    </w:rPr>
  </w:style>
  <w:style w:type="character" w:customStyle="1" w:styleId="TextoindependienteCar">
    <w:name w:val="Texto independiente Car"/>
    <w:rsid w:val="00665E7F"/>
    <w:rPr>
      <w:w w:val="100"/>
      <w:position w:val="-1"/>
      <w:effect w:val="none"/>
      <w:vertAlign w:val="baseline"/>
      <w:cs w:val="0"/>
      <w:em w:val="none"/>
      <w:lang w:val="es-ES"/>
    </w:rPr>
  </w:style>
  <w:style w:type="paragraph" w:styleId="Lista">
    <w:name w:val="List"/>
    <w:basedOn w:val="Textoindependiente"/>
    <w:rsid w:val="00665E7F"/>
    <w:pPr>
      <w:widowControl w:val="0"/>
      <w:suppressAutoHyphens w:val="0"/>
    </w:pPr>
    <w:rPr>
      <w:rFonts w:ascii="Liberation Serif" w:eastAsia="DejaVu Sans" w:hAnsi="Liberation Serif"/>
      <w:kern w:val="1"/>
      <w:sz w:val="24"/>
      <w:szCs w:val="24"/>
      <w:lang w:eastAsia="zh-CN"/>
    </w:rPr>
  </w:style>
  <w:style w:type="paragraph" w:customStyle="1" w:styleId="Etiqueta">
    <w:name w:val="Etiqueta"/>
    <w:basedOn w:val="Normal"/>
    <w:rsid w:val="00665E7F"/>
    <w:pPr>
      <w:widowControl w:val="0"/>
      <w:suppressLineNumbers/>
      <w:suppressAutoHyphens w:val="0"/>
      <w:spacing w:before="120" w:after="120"/>
    </w:pPr>
    <w:rPr>
      <w:rFonts w:ascii="Liberation Serif" w:eastAsia="DejaVu Sans" w:hAnsi="Liberation Serif"/>
      <w:i/>
      <w:iCs/>
      <w:kern w:val="1"/>
      <w:sz w:val="24"/>
      <w:szCs w:val="24"/>
      <w:lang w:eastAsia="zh-CN"/>
    </w:rPr>
  </w:style>
  <w:style w:type="paragraph" w:customStyle="1" w:styleId="ndice">
    <w:name w:val="Índice"/>
    <w:basedOn w:val="Normal"/>
    <w:rsid w:val="00665E7F"/>
    <w:pPr>
      <w:widowControl w:val="0"/>
      <w:suppressLineNumbers/>
      <w:suppressAutoHyphens w:val="0"/>
    </w:pPr>
    <w:rPr>
      <w:rFonts w:ascii="Liberation Serif" w:eastAsia="DejaVu Sans" w:hAnsi="Liberation Serif"/>
      <w:kern w:val="1"/>
      <w:sz w:val="24"/>
      <w:szCs w:val="24"/>
      <w:lang w:eastAsia="zh-CN"/>
    </w:rPr>
  </w:style>
  <w:style w:type="paragraph" w:customStyle="1" w:styleId="Encabezado2">
    <w:name w:val="Encabezado2"/>
    <w:basedOn w:val="Normal"/>
    <w:rsid w:val="00665E7F"/>
    <w:pPr>
      <w:widowControl w:val="0"/>
      <w:tabs>
        <w:tab w:val="center" w:pos="4819"/>
        <w:tab w:val="right" w:pos="9071"/>
      </w:tabs>
      <w:suppressAutoHyphens w:val="0"/>
    </w:pPr>
    <w:rPr>
      <w:rFonts w:ascii="Liberation Serif" w:eastAsia="DejaVu Sans" w:hAnsi="Liberation Serif"/>
      <w:kern w:val="1"/>
      <w:sz w:val="24"/>
      <w:szCs w:val="24"/>
      <w:lang w:eastAsia="zh-CN"/>
    </w:rPr>
  </w:style>
  <w:style w:type="character" w:customStyle="1" w:styleId="PiedepginaCar">
    <w:name w:val="Pie de página Car"/>
    <w:uiPriority w:val="99"/>
    <w:rsid w:val="00665E7F"/>
    <w:rPr>
      <w:w w:val="100"/>
      <w:position w:val="-1"/>
      <w:effect w:val="none"/>
      <w:vertAlign w:val="baseline"/>
      <w:cs w:val="0"/>
      <w:em w:val="none"/>
      <w:lang w:val="es-ES"/>
    </w:rPr>
  </w:style>
  <w:style w:type="paragraph" w:customStyle="1" w:styleId="Encabezadodelatabla">
    <w:name w:val="Encabezado de la tabla"/>
    <w:basedOn w:val="Contenidodelatabla"/>
    <w:rsid w:val="00665E7F"/>
    <w:pPr>
      <w:widowControl w:val="0"/>
      <w:spacing w:line="240" w:lineRule="auto"/>
      <w:jc w:val="center"/>
    </w:pPr>
    <w:rPr>
      <w:rFonts w:ascii="Liberation Serif" w:eastAsia="DejaVu Sans" w:hAnsi="Liberation Serif"/>
      <w:b/>
      <w:bCs/>
      <w:kern w:val="1"/>
      <w:szCs w:val="24"/>
    </w:rPr>
  </w:style>
  <w:style w:type="character" w:customStyle="1" w:styleId="EncabezadoCar">
    <w:name w:val="Encabezado Car"/>
    <w:rsid w:val="00665E7F"/>
    <w:rPr>
      <w:w w:val="100"/>
      <w:position w:val="-1"/>
      <w:effect w:val="none"/>
      <w:vertAlign w:val="baseline"/>
      <w:cs w:val="0"/>
      <w:em w:val="none"/>
      <w:lang w:val="es-ES"/>
    </w:rPr>
  </w:style>
  <w:style w:type="character" w:styleId="Nmerodepgina">
    <w:name w:val="page number"/>
    <w:rsid w:val="00665E7F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oindependiente2Car">
    <w:name w:val="Texto independiente 2 Car"/>
    <w:rsid w:val="00665E7F"/>
    <w:rPr>
      <w:w w:val="100"/>
      <w:position w:val="-1"/>
      <w:sz w:val="24"/>
      <w:effect w:val="none"/>
      <w:vertAlign w:val="baseline"/>
      <w:cs w:val="0"/>
      <w:em w:val="none"/>
      <w:lang w:val="es-ES" w:eastAsia="ar-SA"/>
    </w:rPr>
  </w:style>
  <w:style w:type="paragraph" w:styleId="Textoindependiente3">
    <w:name w:val="Body Text 3"/>
    <w:basedOn w:val="Normal"/>
    <w:rsid w:val="00665E7F"/>
    <w:pPr>
      <w:widowControl w:val="0"/>
      <w:suppressAutoHyphens w:val="0"/>
      <w:spacing w:after="120"/>
    </w:pPr>
    <w:rPr>
      <w:rFonts w:ascii="Liberation Serif" w:eastAsia="DejaVu Sans" w:hAnsi="Liberation Serif"/>
      <w:kern w:val="1"/>
      <w:sz w:val="16"/>
      <w:szCs w:val="16"/>
      <w:lang w:eastAsia="zh-CN"/>
    </w:rPr>
  </w:style>
  <w:style w:type="character" w:customStyle="1" w:styleId="Textoindependiente3Car">
    <w:name w:val="Texto independiente 3 Car"/>
    <w:rsid w:val="00665E7F"/>
    <w:rPr>
      <w:rFonts w:ascii="Liberation Serif" w:eastAsia="DejaVu Sans" w:hAnsi="Liberation Serif"/>
      <w:w w:val="100"/>
      <w:kern w:val="1"/>
      <w:position w:val="-1"/>
      <w:sz w:val="16"/>
      <w:szCs w:val="16"/>
      <w:effect w:val="none"/>
      <w:vertAlign w:val="baseline"/>
      <w:cs w:val="0"/>
      <w:em w:val="none"/>
      <w:lang w:val="es-AR" w:eastAsia="zh-CN"/>
    </w:rPr>
  </w:style>
  <w:style w:type="character" w:customStyle="1" w:styleId="wwT3">
    <w:name w:val="wwT3"/>
    <w:rsid w:val="00665E7F"/>
    <w:rPr>
      <w:w w:val="100"/>
      <w:position w:val="-1"/>
      <w:effect w:val="none"/>
      <w:vertAlign w:val="baseline"/>
      <w:cs w:val="0"/>
      <w:em w:val="none"/>
    </w:rPr>
  </w:style>
  <w:style w:type="paragraph" w:customStyle="1" w:styleId="wwP3">
    <w:name w:val="wwP3"/>
    <w:basedOn w:val="Normal"/>
    <w:rsid w:val="00665E7F"/>
    <w:pPr>
      <w:widowControl w:val="0"/>
      <w:suppressAutoHyphens w:val="0"/>
      <w:overflowPunct w:val="0"/>
      <w:autoSpaceDE w:val="0"/>
      <w:jc w:val="both"/>
      <w:textAlignment w:val="baseline"/>
    </w:pPr>
    <w:rPr>
      <w:rFonts w:ascii="Thorndale AMT" w:hAnsi="Thorndale AMT"/>
      <w:sz w:val="24"/>
      <w:lang w:eastAsia="ar-SA"/>
    </w:rPr>
  </w:style>
  <w:style w:type="paragraph" w:customStyle="1" w:styleId="toa">
    <w:name w:val="toa"/>
    <w:basedOn w:val="Normal"/>
    <w:rsid w:val="00665E7F"/>
    <w:pPr>
      <w:tabs>
        <w:tab w:val="left" w:pos="9000"/>
        <w:tab w:val="right" w:pos="9360"/>
      </w:tabs>
      <w:suppressAutoHyphens w:val="0"/>
    </w:pPr>
    <w:rPr>
      <w:rFonts w:ascii="Courier" w:hAnsi="Courier"/>
      <w:sz w:val="24"/>
      <w:lang w:val="en-US"/>
    </w:rPr>
  </w:style>
  <w:style w:type="paragraph" w:customStyle="1" w:styleId="titulo">
    <w:name w:val="titulo"/>
    <w:basedOn w:val="Ttulo5"/>
    <w:rsid w:val="00665E7F"/>
    <w:pPr>
      <w:widowControl/>
      <w:suppressAutoHyphens/>
      <w:spacing w:before="0" w:after="240"/>
      <w:jc w:val="center"/>
    </w:pPr>
    <w:rPr>
      <w:rFonts w:ascii="Times New Roman Bold" w:eastAsia="Times New Roman" w:hAnsi="Times New Roman Bold"/>
      <w:bCs w:val="0"/>
      <w:i w:val="0"/>
      <w:iCs w:val="0"/>
      <w:kern w:val="0"/>
      <w:sz w:val="24"/>
      <w:szCs w:val="20"/>
      <w:lang w:val="en-US"/>
    </w:rPr>
  </w:style>
  <w:style w:type="paragraph" w:customStyle="1" w:styleId="Textonotaalfinal1">
    <w:name w:val="Texto nota al final1"/>
    <w:basedOn w:val="Normal"/>
    <w:rsid w:val="00665E7F"/>
    <w:pPr>
      <w:autoSpaceDE w:val="0"/>
      <w:autoSpaceDN w:val="0"/>
    </w:pPr>
    <w:rPr>
      <w:rFonts w:ascii="Arial" w:hAnsi="Arial" w:cs="Arial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rsid w:val="00665E7F"/>
    <w:pPr>
      <w:widowControl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Car1">
    <w:name w:val="Car Car1"/>
    <w:rsid w:val="00665E7F"/>
    <w:rPr>
      <w:w w:val="100"/>
      <w:position w:val="-1"/>
      <w:effect w:val="none"/>
      <w:vertAlign w:val="baseline"/>
      <w:cs w:val="0"/>
      <w:em w:val="none"/>
      <w:lang w:val="es-ES" w:eastAsia="es-ES" w:bidi="ar-SA"/>
    </w:rPr>
  </w:style>
  <w:style w:type="paragraph" w:styleId="NormalWeb">
    <w:name w:val="Normal (Web)"/>
    <w:basedOn w:val="Normal"/>
    <w:uiPriority w:val="99"/>
    <w:qFormat/>
    <w:rsid w:val="00665E7F"/>
    <w:pPr>
      <w:widowControl w:val="0"/>
      <w:suppressAutoHyphens w:val="0"/>
    </w:pPr>
    <w:rPr>
      <w:kern w:val="1"/>
      <w:sz w:val="24"/>
      <w:szCs w:val="24"/>
      <w:lang w:eastAsia="zh-CN"/>
    </w:rPr>
  </w:style>
  <w:style w:type="character" w:styleId="Hipervnculovisitado">
    <w:name w:val="FollowedHyperlink"/>
    <w:qFormat/>
    <w:rsid w:val="00665E7F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qFormat/>
    <w:rsid w:val="00665E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uiPriority w:val="11"/>
    <w:rsid w:val="00665E7F"/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character" w:customStyle="1" w:styleId="PuestoCar">
    <w:name w:val="Puesto Car"/>
    <w:rsid w:val="00665E7F"/>
    <w:rPr>
      <w:b/>
      <w:bCs/>
      <w:w w:val="100"/>
      <w:position w:val="-1"/>
      <w:sz w:val="28"/>
      <w:effect w:val="none"/>
      <w:vertAlign w:val="baseline"/>
      <w:cs w:val="0"/>
      <w:em w:val="none"/>
      <w:lang w:val="es-ES" w:eastAsia="ar-SA" w:bidi="ar-SA"/>
    </w:rPr>
  </w:style>
  <w:style w:type="paragraph" w:customStyle="1" w:styleId="wwwStandard">
    <w:name w:val="wwwStandard"/>
    <w:basedOn w:val="Normal"/>
    <w:rsid w:val="00665E7F"/>
    <w:pPr>
      <w:widowControl w:val="0"/>
      <w:suppressAutoHyphens w:val="0"/>
      <w:overflowPunct w:val="0"/>
      <w:autoSpaceDE w:val="0"/>
      <w:textAlignment w:val="baseline"/>
    </w:pPr>
    <w:rPr>
      <w:rFonts w:ascii="Thorndale AMT" w:hAnsi="Thorndale AMT"/>
      <w:sz w:val="24"/>
      <w:lang w:eastAsia="ar-SA"/>
    </w:rPr>
  </w:style>
  <w:style w:type="character" w:customStyle="1" w:styleId="UnresolvedMention">
    <w:name w:val="Unresolved Mention"/>
    <w:qFormat/>
    <w:rsid w:val="00665E7F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table" w:customStyle="1" w:styleId="a">
    <w:basedOn w:val="TableNormal0"/>
    <w:rsid w:val="00665E7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665E7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665E7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7Car">
    <w:name w:val="Título 7 Car"/>
    <w:basedOn w:val="Fuentedeprrafopredeter"/>
    <w:link w:val="Ttulo7"/>
    <w:uiPriority w:val="9"/>
    <w:rsid w:val="00825254"/>
    <w:rPr>
      <w:b/>
      <w:sz w:val="36"/>
      <w:lang w:val="es-ES_tradnl" w:eastAsia="ar-SA"/>
    </w:rPr>
  </w:style>
  <w:style w:type="character" w:customStyle="1" w:styleId="Ttulo8Car">
    <w:name w:val="Título 8 Car"/>
    <w:basedOn w:val="Fuentedeprrafopredeter"/>
    <w:link w:val="Ttulo8"/>
    <w:uiPriority w:val="9"/>
    <w:rsid w:val="00825254"/>
    <w:rPr>
      <w:b/>
      <w:sz w:val="28"/>
      <w:lang w:val="en-US" w:eastAsia="ar-SA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5254"/>
    <w:rPr>
      <w:rFonts w:ascii="Calibri" w:hAnsi="Calibri"/>
      <w:sz w:val="22"/>
      <w:szCs w:val="22"/>
      <w:lang w:val="en-US" w:eastAsia="en-US"/>
    </w:rPr>
  </w:style>
  <w:style w:type="character" w:customStyle="1" w:styleId="Ttulo1Car">
    <w:name w:val="Título 1 Car"/>
    <w:aliases w:val="T1 Car"/>
    <w:basedOn w:val="Fuentedeprrafopredeter"/>
    <w:link w:val="Ttulo1"/>
    <w:uiPriority w:val="9"/>
    <w:rsid w:val="00825254"/>
    <w:rPr>
      <w:position w:val="-1"/>
      <w:sz w:val="28"/>
      <w:lang w:eastAsia="es-ES"/>
    </w:rPr>
  </w:style>
  <w:style w:type="character" w:customStyle="1" w:styleId="Ttulo3Car">
    <w:name w:val="Título 3 Car"/>
    <w:aliases w:val="T3 Car"/>
    <w:basedOn w:val="Fuentedeprrafopredeter"/>
    <w:link w:val="Ttulo3"/>
    <w:uiPriority w:val="9"/>
    <w:rsid w:val="00825254"/>
    <w:rPr>
      <w:b/>
      <w:position w:val="-1"/>
      <w:sz w:val="28"/>
      <w:szCs w:val="28"/>
      <w:lang w:eastAsia="es-ES"/>
    </w:rPr>
  </w:style>
  <w:style w:type="character" w:customStyle="1" w:styleId="Ttulo6Car">
    <w:name w:val="Título 6 Car"/>
    <w:basedOn w:val="Fuentedeprrafopredeter"/>
    <w:link w:val="Ttulo6"/>
    <w:rsid w:val="00825254"/>
    <w:rPr>
      <w:b/>
      <w:position w:val="-1"/>
      <w:lang w:eastAsia="es-ES"/>
    </w:rPr>
  </w:style>
  <w:style w:type="paragraph" w:customStyle="1" w:styleId="Textodebloque1">
    <w:name w:val="Texto de bloque1"/>
    <w:basedOn w:val="Normal"/>
    <w:rsid w:val="00825254"/>
    <w:pPr>
      <w:spacing w:line="240" w:lineRule="auto"/>
      <w:ind w:leftChars="0" w:left="708" w:right="448" w:firstLineChars="0" w:firstLine="0"/>
      <w:jc w:val="both"/>
      <w:textDirection w:val="lrTb"/>
      <w:textAlignment w:val="auto"/>
      <w:outlineLvl w:val="9"/>
    </w:pPr>
    <w:rPr>
      <w:i/>
      <w:iCs/>
      <w:position w:val="0"/>
      <w:sz w:val="28"/>
      <w:lang w:val="es-ES_tradnl" w:eastAsia="ar-SA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25254"/>
    <w:rPr>
      <w:position w:val="-1"/>
      <w:sz w:val="24"/>
      <w:szCs w:val="24"/>
      <w:lang w:val="es-MX" w:eastAsia="es-ES"/>
    </w:rPr>
  </w:style>
  <w:style w:type="paragraph" w:styleId="Sangradetextonormal">
    <w:name w:val="Body Text Indent"/>
    <w:basedOn w:val="Normal"/>
    <w:link w:val="SangradetextonormalCar"/>
    <w:rsid w:val="00825254"/>
    <w:pPr>
      <w:spacing w:after="120" w:line="240" w:lineRule="auto"/>
      <w:ind w:leftChars="0" w:left="283" w:firstLineChars="0" w:firstLine="0"/>
      <w:textDirection w:val="lrTb"/>
      <w:textAlignment w:val="auto"/>
      <w:outlineLvl w:val="9"/>
    </w:pPr>
    <w:rPr>
      <w:position w:val="0"/>
      <w:sz w:val="24"/>
      <w:lang w:val="es-ES_tradnl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825254"/>
    <w:rPr>
      <w:sz w:val="24"/>
      <w:lang w:val="es-ES_tradnl" w:eastAsia="ar-SA"/>
    </w:rPr>
  </w:style>
  <w:style w:type="paragraph" w:styleId="Prrafodelista">
    <w:name w:val="List Paragraph"/>
    <w:basedOn w:val="Normal"/>
    <w:uiPriority w:val="34"/>
    <w:qFormat/>
    <w:rsid w:val="00825254"/>
    <w:pPr>
      <w:suppressAutoHyphens w:val="0"/>
      <w:spacing w:line="240" w:lineRule="auto"/>
      <w:ind w:leftChars="0" w:left="720" w:firstLineChars="0" w:firstLine="0"/>
      <w:contextualSpacing/>
      <w:textDirection w:val="lrTb"/>
      <w:textAlignment w:val="auto"/>
      <w:outlineLvl w:val="9"/>
    </w:pPr>
    <w:rPr>
      <w:position w:val="0"/>
    </w:rPr>
  </w:style>
  <w:style w:type="character" w:customStyle="1" w:styleId="CarCar5">
    <w:name w:val="Car Car5"/>
    <w:locked/>
    <w:rsid w:val="00825254"/>
    <w:rPr>
      <w:rFonts w:ascii="Liberation Serif" w:eastAsia="DejaVu Sans" w:hAnsi="Liberation Serif"/>
      <w:kern w:val="1"/>
      <w:sz w:val="24"/>
      <w:szCs w:val="24"/>
      <w:lang w:val="es-AR" w:eastAsia="en-US" w:bidi="ar-SA"/>
    </w:rPr>
  </w:style>
  <w:style w:type="paragraph" w:styleId="TDC1">
    <w:name w:val="toc 1"/>
    <w:basedOn w:val="Normal"/>
    <w:next w:val="Normal"/>
    <w:autoRedefine/>
    <w:uiPriority w:val="39"/>
    <w:qFormat/>
    <w:rsid w:val="00825254"/>
    <w:pPr>
      <w:tabs>
        <w:tab w:val="right" w:pos="9510"/>
      </w:tabs>
      <w:spacing w:before="240" w:after="120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noProof/>
      <w:position w:val="0"/>
      <w:lang w:val="es-ES_tradnl" w:eastAsia="ar-SA"/>
    </w:rPr>
  </w:style>
  <w:style w:type="paragraph" w:customStyle="1" w:styleId="Estilo1">
    <w:name w:val="Estilo1"/>
    <w:basedOn w:val="Ttulo"/>
    <w:autoRedefine/>
    <w:rsid w:val="00825254"/>
    <w:pPr>
      <w:spacing w:line="240" w:lineRule="auto"/>
      <w:ind w:leftChars="0" w:left="0" w:right="448" w:firstLineChars="0" w:firstLine="0"/>
      <w:jc w:val="left"/>
      <w:textDirection w:val="lrTb"/>
      <w:textAlignment w:val="auto"/>
      <w:outlineLvl w:val="9"/>
    </w:pPr>
    <w:rPr>
      <w:rFonts w:ascii="Arial" w:hAnsi="Arial"/>
      <w:position w:val="0"/>
      <w:szCs w:val="20"/>
      <w:lang w:val="es-ES_tradnl" w:eastAsia="ar-SA"/>
    </w:rPr>
  </w:style>
  <w:style w:type="paragraph" w:customStyle="1" w:styleId="Estilo2">
    <w:name w:val="Estilo2"/>
    <w:basedOn w:val="Estilo1"/>
    <w:autoRedefine/>
    <w:rsid w:val="00825254"/>
    <w:rPr>
      <w:sz w:val="22"/>
      <w:u w:val="none"/>
    </w:rPr>
  </w:style>
  <w:style w:type="paragraph" w:customStyle="1" w:styleId="Estilo3">
    <w:name w:val="Estilo3"/>
    <w:basedOn w:val="Estilo2"/>
    <w:autoRedefine/>
    <w:rsid w:val="00825254"/>
    <w:pPr>
      <w:ind w:left="1146" w:hanging="862"/>
    </w:pPr>
  </w:style>
  <w:style w:type="paragraph" w:styleId="TDC2">
    <w:name w:val="toc 2"/>
    <w:basedOn w:val="Normal"/>
    <w:next w:val="Normal"/>
    <w:autoRedefine/>
    <w:uiPriority w:val="39"/>
    <w:qFormat/>
    <w:rsid w:val="00825254"/>
    <w:pPr>
      <w:spacing w:before="120" w:line="240" w:lineRule="auto"/>
      <w:ind w:leftChars="0" w:left="240" w:firstLineChars="0" w:firstLine="0"/>
      <w:textDirection w:val="lrTb"/>
      <w:textAlignment w:val="auto"/>
      <w:outlineLvl w:val="9"/>
    </w:pPr>
    <w:rPr>
      <w:i/>
      <w:iCs/>
      <w:position w:val="0"/>
      <w:lang w:val="es-ES_tradnl" w:eastAsia="ar-SA"/>
    </w:rPr>
  </w:style>
  <w:style w:type="paragraph" w:styleId="TDC3">
    <w:name w:val="toc 3"/>
    <w:basedOn w:val="Normal"/>
    <w:next w:val="Normal"/>
    <w:autoRedefine/>
    <w:uiPriority w:val="39"/>
    <w:qFormat/>
    <w:rsid w:val="00825254"/>
    <w:pPr>
      <w:spacing w:line="240" w:lineRule="auto"/>
      <w:ind w:leftChars="0" w:left="48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4">
    <w:name w:val="toc 4"/>
    <w:basedOn w:val="Normal"/>
    <w:next w:val="Normal"/>
    <w:autoRedefine/>
    <w:uiPriority w:val="39"/>
    <w:rsid w:val="00825254"/>
    <w:pPr>
      <w:spacing w:line="240" w:lineRule="auto"/>
      <w:ind w:leftChars="0" w:left="72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5">
    <w:name w:val="toc 5"/>
    <w:basedOn w:val="Normal"/>
    <w:next w:val="Normal"/>
    <w:autoRedefine/>
    <w:uiPriority w:val="39"/>
    <w:rsid w:val="00825254"/>
    <w:pPr>
      <w:spacing w:line="240" w:lineRule="auto"/>
      <w:ind w:leftChars="0" w:left="96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6">
    <w:name w:val="toc 6"/>
    <w:basedOn w:val="Normal"/>
    <w:next w:val="Normal"/>
    <w:autoRedefine/>
    <w:uiPriority w:val="39"/>
    <w:rsid w:val="00825254"/>
    <w:pPr>
      <w:spacing w:line="240" w:lineRule="auto"/>
      <w:ind w:leftChars="0" w:left="120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7">
    <w:name w:val="toc 7"/>
    <w:basedOn w:val="Normal"/>
    <w:next w:val="Normal"/>
    <w:autoRedefine/>
    <w:uiPriority w:val="39"/>
    <w:rsid w:val="00825254"/>
    <w:pPr>
      <w:spacing w:line="240" w:lineRule="auto"/>
      <w:ind w:leftChars="0" w:left="144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8">
    <w:name w:val="toc 8"/>
    <w:basedOn w:val="Normal"/>
    <w:next w:val="Normal"/>
    <w:autoRedefine/>
    <w:uiPriority w:val="39"/>
    <w:rsid w:val="00825254"/>
    <w:pPr>
      <w:spacing w:line="240" w:lineRule="auto"/>
      <w:ind w:leftChars="0" w:left="168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paragraph" w:styleId="TDC9">
    <w:name w:val="toc 9"/>
    <w:basedOn w:val="Normal"/>
    <w:next w:val="Normal"/>
    <w:autoRedefine/>
    <w:uiPriority w:val="39"/>
    <w:rsid w:val="00825254"/>
    <w:pPr>
      <w:spacing w:line="240" w:lineRule="auto"/>
      <w:ind w:leftChars="0" w:left="1920" w:firstLineChars="0" w:firstLine="0"/>
      <w:textDirection w:val="lrTb"/>
      <w:textAlignment w:val="auto"/>
      <w:outlineLvl w:val="9"/>
    </w:pPr>
    <w:rPr>
      <w:position w:val="0"/>
      <w:lang w:val="es-ES_tradnl" w:eastAsia="ar-SA"/>
    </w:rPr>
  </w:style>
  <w:style w:type="character" w:styleId="Textoennegrita">
    <w:name w:val="Strong"/>
    <w:uiPriority w:val="22"/>
    <w:qFormat/>
    <w:rsid w:val="00825254"/>
    <w:rPr>
      <w:b/>
      <w:bCs/>
    </w:rPr>
  </w:style>
  <w:style w:type="character" w:customStyle="1" w:styleId="CarCar4">
    <w:name w:val="Car Car4"/>
    <w:rsid w:val="00825254"/>
    <w:rPr>
      <w:rFonts w:ascii="Arial" w:hAnsi="Arial"/>
      <w:sz w:val="22"/>
      <w:lang w:val="es-UY" w:eastAsia="ar-SA" w:bidi="ar-SA"/>
    </w:rPr>
  </w:style>
  <w:style w:type="paragraph" w:styleId="HTMLconformatoprevio">
    <w:name w:val="HTML Preformatted"/>
    <w:basedOn w:val="Normal"/>
    <w:link w:val="HTMLconformatoprevioCar"/>
    <w:unhideWhenUsed/>
    <w:qFormat/>
    <w:rsid w:val="008252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ourier New" w:hAnsi="Courier New" w:cs="Courier New"/>
      <w:position w:val="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rsid w:val="00825254"/>
    <w:rPr>
      <w:rFonts w:ascii="Courier New" w:hAnsi="Courier New" w:cs="Courier New"/>
      <w:lang w:val="es-AR"/>
    </w:rPr>
  </w:style>
  <w:style w:type="character" w:customStyle="1" w:styleId="apple-converted-space">
    <w:name w:val="apple-converted-space"/>
    <w:basedOn w:val="Fuentedeprrafopredeter"/>
    <w:rsid w:val="00825254"/>
  </w:style>
  <w:style w:type="paragraph" w:customStyle="1" w:styleId="xmsonormal">
    <w:name w:val="x_msonormal"/>
    <w:basedOn w:val="Normal"/>
    <w:rsid w:val="0082525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styleId="CitaHTML">
    <w:name w:val="HTML Cite"/>
    <w:rsid w:val="00825254"/>
    <w:rPr>
      <w:i/>
      <w:iCs/>
    </w:rPr>
  </w:style>
  <w:style w:type="paragraph" w:customStyle="1" w:styleId="detail-title">
    <w:name w:val="detail-title"/>
    <w:basedOn w:val="Normal"/>
    <w:rsid w:val="0082525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paragraph" w:customStyle="1" w:styleId="detail-description">
    <w:name w:val="detail-description"/>
    <w:basedOn w:val="Normal"/>
    <w:rsid w:val="0082525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paragraph" w:customStyle="1" w:styleId="Default">
    <w:name w:val="Default"/>
    <w:rsid w:val="00825254"/>
    <w:pPr>
      <w:autoSpaceDE w:val="0"/>
      <w:autoSpaceDN w:val="0"/>
      <w:adjustRightInd w:val="0"/>
      <w:ind w:firstLine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difference">
    <w:name w:val="difference"/>
    <w:rsid w:val="00825254"/>
  </w:style>
  <w:style w:type="character" w:customStyle="1" w:styleId="Mencinsinresolver1">
    <w:name w:val="Mención sin resolver1"/>
    <w:qFormat/>
    <w:rsid w:val="00825254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customStyle="1" w:styleId="Ttulo31">
    <w:name w:val="Título 31"/>
    <w:aliases w:val="Section Header3"/>
    <w:basedOn w:val="Normal"/>
    <w:next w:val="Normal"/>
    <w:rsid w:val="00825254"/>
    <w:pPr>
      <w:keepNext/>
      <w:outlineLvl w:val="2"/>
    </w:pPr>
    <w:rPr>
      <w:b/>
      <w:sz w:val="28"/>
    </w:rPr>
  </w:style>
  <w:style w:type="numbering" w:customStyle="1" w:styleId="Sinlista2">
    <w:name w:val="Sin lista2"/>
    <w:next w:val="Sinlista"/>
    <w:uiPriority w:val="99"/>
    <w:semiHidden/>
    <w:unhideWhenUsed/>
    <w:rsid w:val="00825254"/>
  </w:style>
  <w:style w:type="paragraph" w:customStyle="1" w:styleId="msonormal0">
    <w:name w:val="msonormal"/>
    <w:basedOn w:val="Normal"/>
    <w:rsid w:val="0082525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val="es-MX" w:eastAsia="es-MX"/>
    </w:rPr>
  </w:style>
  <w:style w:type="paragraph" w:customStyle="1" w:styleId="Ttulo41">
    <w:name w:val="Título 41"/>
    <w:basedOn w:val="Normal"/>
    <w:next w:val="Normal"/>
    <w:rsid w:val="00374748"/>
    <w:pPr>
      <w:keepNext/>
      <w:widowControl w:val="0"/>
      <w:suppressAutoHyphens w:val="0"/>
      <w:spacing w:line="240" w:lineRule="atLeast"/>
      <w:ind w:leftChars="0" w:left="709" w:firstLineChars="0" w:firstLine="0"/>
      <w:jc w:val="both"/>
      <w:textDirection w:val="lrTb"/>
      <w:textAlignment w:val="auto"/>
      <w:outlineLvl w:val="9"/>
    </w:pPr>
    <w:rPr>
      <w:rFonts w:ascii="Arial Narrow" w:hAnsi="Arial Narrow"/>
      <w:b/>
      <w:smallCaps/>
      <w:position w:val="0"/>
      <w:sz w:val="22"/>
      <w:lang w:val="es-ES_tradnl" w:eastAsia="es-MX"/>
    </w:rPr>
  </w:style>
  <w:style w:type="paragraph" w:customStyle="1" w:styleId="arialn4">
    <w:name w:val="arial n4"/>
    <w:basedOn w:val="Ttulo4"/>
    <w:rsid w:val="00374748"/>
    <w:pPr>
      <w:widowControl/>
      <w:numPr>
        <w:ilvl w:val="3"/>
      </w:numPr>
      <w:tabs>
        <w:tab w:val="num" w:pos="144"/>
      </w:tabs>
      <w:spacing w:before="0" w:after="0" w:line="240" w:lineRule="auto"/>
      <w:ind w:leftChars="-1" w:left="144" w:hangingChars="1" w:hanging="144"/>
      <w:jc w:val="both"/>
      <w:textDirection w:val="lrTb"/>
      <w:textAlignment w:val="auto"/>
    </w:pPr>
    <w:rPr>
      <w:rFonts w:ascii="Arial Narrow" w:hAnsi="Arial Narrow"/>
      <w:b w:val="0"/>
      <w:bCs w:val="0"/>
      <w:caps/>
      <w:kern w:val="0"/>
      <w:position w:val="0"/>
      <w:sz w:val="22"/>
      <w:szCs w:val="20"/>
      <w:u w:val="single"/>
      <w:lang w:eastAsia="es-ES"/>
    </w:rPr>
  </w:style>
  <w:style w:type="paragraph" w:customStyle="1" w:styleId="arialn1">
    <w:name w:val="arial n1"/>
    <w:basedOn w:val="Ttulo1"/>
    <w:link w:val="arialn1Car"/>
    <w:rsid w:val="00374748"/>
    <w:pPr>
      <w:tabs>
        <w:tab w:val="num" w:pos="1800"/>
      </w:tabs>
      <w:suppressAutoHyphens w:val="0"/>
      <w:spacing w:before="240" w:after="60" w:line="240" w:lineRule="auto"/>
      <w:ind w:leftChars="0" w:left="0" w:firstLineChars="0" w:firstLine="0"/>
      <w:jc w:val="both"/>
      <w:textDirection w:val="lrTb"/>
      <w:textAlignment w:val="auto"/>
    </w:pPr>
    <w:rPr>
      <w:rFonts w:ascii="Arial Narrow" w:hAnsi="Arial Narrow"/>
      <w:b/>
      <w:kern w:val="28"/>
      <w:position w:val="0"/>
      <w:sz w:val="20"/>
      <w:u w:val="single"/>
    </w:rPr>
  </w:style>
  <w:style w:type="character" w:customStyle="1" w:styleId="arialn1Car">
    <w:name w:val="arial n1 Car"/>
    <w:link w:val="arialn1"/>
    <w:rsid w:val="00374748"/>
    <w:rPr>
      <w:rFonts w:ascii="Arial Narrow" w:hAnsi="Arial Narrow"/>
      <w:b/>
      <w:kern w:val="28"/>
      <w:u w:val="single"/>
      <w:lang w:eastAsia="es-ES"/>
    </w:rPr>
  </w:style>
  <w:style w:type="paragraph" w:customStyle="1" w:styleId="arialn2">
    <w:name w:val="arial n2"/>
    <w:basedOn w:val="Ttulo2"/>
    <w:rsid w:val="00374748"/>
    <w:pPr>
      <w:numPr>
        <w:ilvl w:val="1"/>
      </w:numPr>
      <w:tabs>
        <w:tab w:val="num" w:pos="1440"/>
      </w:tabs>
      <w:suppressAutoHyphens w:val="0"/>
      <w:spacing w:before="60" w:after="60" w:line="240" w:lineRule="auto"/>
      <w:ind w:leftChars="-1" w:left="-1" w:hangingChars="1" w:hanging="1"/>
      <w:jc w:val="both"/>
      <w:textDirection w:val="lrTb"/>
      <w:textAlignment w:val="auto"/>
    </w:pPr>
    <w:rPr>
      <w:rFonts w:ascii="Arial Narrow" w:hAnsi="Arial Narrow"/>
      <w:b/>
      <w:i/>
      <w:snapToGrid w:val="0"/>
      <w:position w:val="0"/>
      <w:sz w:val="22"/>
      <w:u w:val="single"/>
      <w:lang w:val="es-ES_tradnl"/>
    </w:rPr>
  </w:style>
  <w:style w:type="paragraph" w:customStyle="1" w:styleId="arialn3">
    <w:name w:val="arial n3"/>
    <w:basedOn w:val="Ttulo3"/>
    <w:rsid w:val="00374748"/>
    <w:pPr>
      <w:keepLines w:val="0"/>
      <w:numPr>
        <w:ilvl w:val="2"/>
      </w:numPr>
      <w:tabs>
        <w:tab w:val="num" w:pos="720"/>
      </w:tabs>
      <w:suppressAutoHyphens w:val="0"/>
      <w:spacing w:before="60" w:after="0" w:line="240" w:lineRule="auto"/>
      <w:ind w:leftChars="-1" w:left="720" w:hangingChars="1" w:hanging="432"/>
      <w:jc w:val="both"/>
      <w:textDirection w:val="lrTb"/>
      <w:textAlignment w:val="auto"/>
    </w:pPr>
    <w:rPr>
      <w:rFonts w:ascii="Arial Narrow" w:hAnsi="Arial Narrow"/>
      <w:position w:val="0"/>
      <w:sz w:val="22"/>
      <w:szCs w:val="20"/>
    </w:rPr>
  </w:style>
  <w:style w:type="paragraph" w:customStyle="1" w:styleId="arialn5">
    <w:name w:val="arial n5"/>
    <w:basedOn w:val="Normal"/>
    <w:link w:val="arialn5Car"/>
    <w:rsid w:val="00374748"/>
    <w:pPr>
      <w:suppressAutoHyphens w:val="0"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 Narrow" w:hAnsi="Arial Narrow"/>
      <w:position w:val="0"/>
      <w:sz w:val="22"/>
      <w:lang w:val="es-ES_tradnl"/>
    </w:rPr>
  </w:style>
  <w:style w:type="character" w:customStyle="1" w:styleId="arialn5Car">
    <w:name w:val="arial n5 Car"/>
    <w:link w:val="arialn5"/>
    <w:rsid w:val="00374748"/>
    <w:rPr>
      <w:rFonts w:ascii="Arial Narrow" w:hAnsi="Arial Narrow"/>
      <w:sz w:val="22"/>
      <w:lang w:val="es-ES_tradnl" w:eastAsia="es-ES"/>
    </w:rPr>
  </w:style>
  <w:style w:type="paragraph" w:customStyle="1" w:styleId="arialn6">
    <w:name w:val="arial n6"/>
    <w:basedOn w:val="Normal"/>
    <w:rsid w:val="00374748"/>
    <w:pPr>
      <w:suppressAutoHyphens w:val="0"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 Narrow" w:hAnsi="Arial Narrow"/>
      <w:position w:val="0"/>
      <w:sz w:val="22"/>
    </w:rPr>
  </w:style>
  <w:style w:type="paragraph" w:customStyle="1" w:styleId="Textoindependiente21">
    <w:name w:val="Texto independiente 21"/>
    <w:basedOn w:val="Normal"/>
    <w:rsid w:val="00374748"/>
    <w:pPr>
      <w:widowControl w:val="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/>
      <w:position w:val="0"/>
      <w:lang w:val="es-ES_tradnl"/>
    </w:rPr>
  </w:style>
  <w:style w:type="paragraph" w:customStyle="1" w:styleId="Ttulo30">
    <w:name w:val="T’tulo 3"/>
    <w:basedOn w:val="Normal"/>
    <w:next w:val="Normal"/>
    <w:rsid w:val="00374748"/>
    <w:pPr>
      <w:widowControl w:val="0"/>
      <w:suppressAutoHyphens w:val="0"/>
      <w:spacing w:line="240" w:lineRule="atLeast"/>
      <w:ind w:leftChars="0" w:left="0" w:firstLineChars="0" w:firstLine="0"/>
      <w:jc w:val="both"/>
      <w:textDirection w:val="lrTb"/>
      <w:textAlignment w:val="auto"/>
      <w:outlineLvl w:val="9"/>
    </w:pPr>
    <w:rPr>
      <w:rFonts w:ascii="Arial Narrow" w:hAnsi="Arial Narrow"/>
      <w:b/>
      <w:position w:val="0"/>
      <w:lang w:val="es-ES_tradnl"/>
    </w:rPr>
  </w:style>
  <w:style w:type="paragraph" w:customStyle="1" w:styleId="T">
    <w:name w:val="T"/>
    <w:basedOn w:val="Normal"/>
    <w:rsid w:val="00374748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Arial Narrow" w:hAnsi="Arial Narrow"/>
      <w:b/>
      <w:smallCaps/>
      <w:position w:val="0"/>
      <w:sz w:val="22"/>
      <w:lang w:eastAsia="es-MX"/>
    </w:rPr>
  </w:style>
  <w:style w:type="paragraph" w:styleId="Sangra3detindependiente">
    <w:name w:val="Body Text Indent 3"/>
    <w:basedOn w:val="Normal"/>
    <w:link w:val="Sangra3detindependienteCar"/>
    <w:rsid w:val="00374748"/>
    <w:pPr>
      <w:suppressAutoHyphens w:val="0"/>
      <w:spacing w:line="240" w:lineRule="auto"/>
      <w:ind w:leftChars="0" w:left="720" w:firstLineChars="0" w:hanging="12"/>
      <w:jc w:val="both"/>
      <w:textDirection w:val="lrTb"/>
      <w:textAlignment w:val="auto"/>
      <w:outlineLvl w:val="9"/>
    </w:pPr>
    <w:rPr>
      <w:rFonts w:ascii="Arial Narrow" w:hAnsi="Arial Narrow"/>
      <w:position w:val="0"/>
      <w:sz w:val="22"/>
      <w:szCs w:val="22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74748"/>
    <w:rPr>
      <w:rFonts w:ascii="Arial Narrow" w:hAnsi="Arial Narrow"/>
      <w:sz w:val="22"/>
      <w:szCs w:val="22"/>
      <w:lang w:val="es-ES_tradnl" w:eastAsia="es-ES"/>
    </w:rPr>
  </w:style>
  <w:style w:type="paragraph" w:styleId="Textosinformato">
    <w:name w:val="Plain Text"/>
    <w:basedOn w:val="Normal"/>
    <w:link w:val="TextosinformatoCar"/>
    <w:rsid w:val="00374748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ourier New" w:hAnsi="Courier New"/>
      <w:position w:val="0"/>
      <w:lang w:val="es-ES_tradnl"/>
    </w:rPr>
  </w:style>
  <w:style w:type="character" w:customStyle="1" w:styleId="TextosinformatoCar">
    <w:name w:val="Texto sin formato Car"/>
    <w:basedOn w:val="Fuentedeprrafopredeter"/>
    <w:link w:val="Textosinformato"/>
    <w:rsid w:val="00374748"/>
    <w:rPr>
      <w:rFonts w:ascii="Courier New" w:hAnsi="Courier New"/>
      <w:lang w:val="es-ES_tradnl" w:eastAsia="es-ES"/>
    </w:rPr>
  </w:style>
  <w:style w:type="paragraph" w:customStyle="1" w:styleId="EstiloX">
    <w:name w:val="EstiloX"/>
    <w:basedOn w:val="Ttulo2"/>
    <w:rsid w:val="00374748"/>
    <w:pPr>
      <w:numPr>
        <w:ilvl w:val="1"/>
      </w:numPr>
      <w:tabs>
        <w:tab w:val="num" w:pos="1440"/>
      </w:tabs>
      <w:suppressAutoHyphens w:val="0"/>
      <w:spacing w:line="240" w:lineRule="auto"/>
      <w:ind w:leftChars="-1" w:left="-1" w:hangingChars="1" w:hanging="1"/>
      <w:jc w:val="left"/>
      <w:textDirection w:val="lrTb"/>
      <w:textAlignment w:val="auto"/>
    </w:pPr>
    <w:rPr>
      <w:b/>
      <w:position w:val="0"/>
    </w:rPr>
  </w:style>
  <w:style w:type="paragraph" w:styleId="Mapadeldocumento">
    <w:name w:val="Document Map"/>
    <w:basedOn w:val="Normal"/>
    <w:link w:val="MapadeldocumentoCar"/>
    <w:semiHidden/>
    <w:rsid w:val="00374748"/>
    <w:pPr>
      <w:shd w:val="clear" w:color="auto" w:fill="00008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Tahoma" w:hAnsi="Tahoma" w:cs="Tahoma"/>
      <w:position w:val="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74748"/>
    <w:rPr>
      <w:rFonts w:ascii="Tahoma" w:hAnsi="Tahoma" w:cs="Tahoma"/>
      <w:shd w:val="clear" w:color="auto" w:fill="000080"/>
      <w:lang w:val="es-AR" w:eastAsia="es-ES"/>
    </w:rPr>
  </w:style>
  <w:style w:type="paragraph" w:styleId="Textonotapie">
    <w:name w:val="footnote text"/>
    <w:basedOn w:val="Normal"/>
    <w:link w:val="TextonotapieCar"/>
    <w:semiHidden/>
    <w:rsid w:val="00374748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/>
      <w:position w:val="0"/>
    </w:rPr>
  </w:style>
  <w:style w:type="character" w:customStyle="1" w:styleId="TextonotapieCar">
    <w:name w:val="Texto nota pie Car"/>
    <w:basedOn w:val="Fuentedeprrafopredeter"/>
    <w:link w:val="Textonotapie"/>
    <w:semiHidden/>
    <w:rsid w:val="00374748"/>
    <w:rPr>
      <w:rFonts w:ascii="Arial" w:hAnsi="Arial"/>
      <w:lang w:val="es-AR" w:eastAsia="es-ES"/>
    </w:rPr>
  </w:style>
  <w:style w:type="paragraph" w:customStyle="1" w:styleId="P2">
    <w:name w:val="P2"/>
    <w:basedOn w:val="Ttulo2"/>
    <w:rsid w:val="00374748"/>
    <w:pPr>
      <w:keepNext w:val="0"/>
      <w:numPr>
        <w:ilvl w:val="1"/>
      </w:numPr>
      <w:tabs>
        <w:tab w:val="num" w:pos="1440"/>
      </w:tabs>
      <w:suppressAutoHyphens w:val="0"/>
      <w:spacing w:line="240" w:lineRule="exact"/>
      <w:ind w:leftChars="-1" w:left="1134" w:hangingChars="1" w:hanging="1"/>
      <w:jc w:val="both"/>
      <w:textDirection w:val="lrTb"/>
      <w:textAlignment w:val="auto"/>
      <w:outlineLvl w:val="9"/>
    </w:pPr>
    <w:rPr>
      <w:i/>
      <w:position w:val="0"/>
      <w:sz w:val="22"/>
      <w:lang w:eastAsia="es-MX"/>
    </w:rPr>
  </w:style>
  <w:style w:type="paragraph" w:customStyle="1" w:styleId="P3">
    <w:name w:val="P3"/>
    <w:basedOn w:val="Normal"/>
    <w:rsid w:val="00374748"/>
    <w:pPr>
      <w:suppressAutoHyphens w:val="0"/>
      <w:spacing w:line="240" w:lineRule="exact"/>
      <w:ind w:leftChars="0" w:left="1710" w:firstLineChars="0" w:firstLine="0"/>
      <w:jc w:val="both"/>
      <w:textDirection w:val="lrTb"/>
      <w:textAlignment w:val="auto"/>
      <w:outlineLvl w:val="9"/>
    </w:pPr>
    <w:rPr>
      <w:rFonts w:ascii="Arial" w:hAnsi="Arial"/>
      <w:position w:val="0"/>
      <w:sz w:val="22"/>
      <w:lang w:eastAsia="es-MX"/>
    </w:rPr>
  </w:style>
  <w:style w:type="paragraph" w:customStyle="1" w:styleId="lista2">
    <w:name w:val="lista 2"/>
    <w:basedOn w:val="Normal"/>
    <w:rsid w:val="00374748"/>
    <w:pPr>
      <w:suppressAutoHyphens w:val="0"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 Narrow" w:hAnsi="Arial Narrow"/>
      <w:position w:val="0"/>
      <w:sz w:val="22"/>
    </w:rPr>
  </w:style>
  <w:style w:type="paragraph" w:customStyle="1" w:styleId="lista1">
    <w:name w:val="lista 1"/>
    <w:basedOn w:val="Normal"/>
    <w:next w:val="Normal"/>
    <w:rsid w:val="00374748"/>
    <w:pPr>
      <w:suppressAutoHyphens w:val="0"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 Narrow" w:hAnsi="Arial Narrow"/>
      <w:position w:val="0"/>
      <w:sz w:val="22"/>
    </w:rPr>
  </w:style>
  <w:style w:type="paragraph" w:styleId="Textodebloque">
    <w:name w:val="Block Text"/>
    <w:basedOn w:val="Normal"/>
    <w:rsid w:val="00374748"/>
    <w:pPr>
      <w:keepLines/>
      <w:tabs>
        <w:tab w:val="left" w:pos="1064"/>
        <w:tab w:val="left" w:pos="1843"/>
        <w:tab w:val="left" w:pos="9072"/>
      </w:tabs>
      <w:suppressAutoHyphens w:val="0"/>
      <w:spacing w:after="240" w:line="240" w:lineRule="auto"/>
      <w:ind w:leftChars="0" w:left="567" w:right="142" w:firstLineChars="0" w:firstLine="0"/>
      <w:jc w:val="both"/>
      <w:textDirection w:val="lrTb"/>
      <w:textAlignment w:val="auto"/>
      <w:outlineLvl w:val="9"/>
    </w:pPr>
    <w:rPr>
      <w:rFonts w:ascii="Arial" w:hAnsi="Arial"/>
      <w:position w:val="0"/>
    </w:rPr>
  </w:style>
  <w:style w:type="paragraph" w:customStyle="1" w:styleId="WW-Textoindependiente2">
    <w:name w:val="WW-Texto independiente 2"/>
    <w:basedOn w:val="Normal"/>
    <w:rsid w:val="00374748"/>
    <w:pPr>
      <w:widowControl w:val="0"/>
      <w:suppressAutoHyphens w:val="0"/>
      <w:autoSpaceDE w:val="0"/>
      <w:autoSpaceDN w:val="0"/>
      <w:adjustRightInd w:val="0"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txtcuadros">
    <w:name w:val="txtcuadros"/>
    <w:basedOn w:val="Normal"/>
    <w:rsid w:val="0037474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/>
      <w:color w:val="000000"/>
      <w:position w:val="0"/>
      <w:sz w:val="13"/>
      <w:szCs w:val="13"/>
    </w:rPr>
  </w:style>
  <w:style w:type="paragraph" w:customStyle="1" w:styleId="Puntos">
    <w:name w:val="Puntos"/>
    <w:basedOn w:val="Normal"/>
    <w:rsid w:val="00374748"/>
    <w:pPr>
      <w:tabs>
        <w:tab w:val="num" w:pos="720"/>
      </w:tabs>
      <w:suppressAutoHyphens w:val="0"/>
      <w:spacing w:before="240" w:line="240" w:lineRule="auto"/>
      <w:ind w:leftChars="0" w:left="720" w:firstLineChars="0" w:hanging="360"/>
      <w:jc w:val="both"/>
      <w:textDirection w:val="lrTb"/>
      <w:textAlignment w:val="auto"/>
      <w:outlineLvl w:val="9"/>
    </w:pPr>
    <w:rPr>
      <w:position w:val="0"/>
      <w:sz w:val="24"/>
      <w:szCs w:val="24"/>
    </w:rPr>
  </w:style>
  <w:style w:type="paragraph" w:customStyle="1" w:styleId="GUIN">
    <w:name w:val="GUIÓN"/>
    <w:basedOn w:val="Normal"/>
    <w:rsid w:val="00374748"/>
    <w:pPr>
      <w:numPr>
        <w:numId w:val="13"/>
      </w:numPr>
      <w:tabs>
        <w:tab w:val="left" w:pos="851"/>
        <w:tab w:val="left" w:pos="1134"/>
        <w:tab w:val="left" w:pos="1418"/>
        <w:tab w:val="left" w:pos="1701"/>
        <w:tab w:val="left" w:pos="1985"/>
      </w:tabs>
      <w:suppressAutoHyphens w:val="0"/>
      <w:spacing w:after="12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spacing w:val="-2"/>
      <w:position w:val="0"/>
      <w:sz w:val="24"/>
    </w:rPr>
  </w:style>
  <w:style w:type="paragraph" w:customStyle="1" w:styleId="nmero">
    <w:name w:val="número"/>
    <w:basedOn w:val="Normal"/>
    <w:rsid w:val="00374748"/>
    <w:pPr>
      <w:tabs>
        <w:tab w:val="num" w:pos="360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suppressAutoHyphens w:val="0"/>
      <w:overflowPunct w:val="0"/>
      <w:autoSpaceDE w:val="0"/>
      <w:autoSpaceDN w:val="0"/>
      <w:adjustRightInd w:val="0"/>
      <w:spacing w:before="240" w:line="240" w:lineRule="auto"/>
      <w:ind w:leftChars="0" w:left="0" w:firstLineChars="0" w:hanging="360"/>
      <w:jc w:val="both"/>
      <w:textDirection w:val="lrTb"/>
      <w:textAlignment w:val="baseline"/>
      <w:outlineLvl w:val="9"/>
    </w:pPr>
    <w:rPr>
      <w:rFonts w:ascii="Times" w:hAnsi="Times"/>
      <w:position w:val="0"/>
      <w:sz w:val="24"/>
    </w:rPr>
  </w:style>
  <w:style w:type="paragraph" w:customStyle="1" w:styleId="Sangra2detindependiente1">
    <w:name w:val="Sangría 2 de t. independiente1"/>
    <w:basedOn w:val="Normal"/>
    <w:rsid w:val="00374748"/>
    <w:pPr>
      <w:suppressAutoHyphens w:val="0"/>
      <w:overflowPunct w:val="0"/>
      <w:autoSpaceDE w:val="0"/>
      <w:autoSpaceDN w:val="0"/>
      <w:adjustRightInd w:val="0"/>
      <w:spacing w:line="240" w:lineRule="exact"/>
      <w:ind w:leftChars="0" w:left="709" w:firstLineChars="0" w:firstLine="0"/>
      <w:jc w:val="both"/>
      <w:textDirection w:val="lrTb"/>
      <w:textAlignment w:val="baseline"/>
      <w:outlineLvl w:val="9"/>
    </w:pPr>
    <w:rPr>
      <w:rFonts w:ascii="Arial" w:hAnsi="Arial"/>
      <w:position w:val="0"/>
    </w:rPr>
  </w:style>
  <w:style w:type="numbering" w:customStyle="1" w:styleId="Listaactual1">
    <w:name w:val="Lista actual1"/>
    <w:rsid w:val="00374748"/>
    <w:pPr>
      <w:numPr>
        <w:numId w:val="15"/>
      </w:numPr>
    </w:pPr>
  </w:style>
  <w:style w:type="numbering" w:styleId="111111">
    <w:name w:val="Outline List 2"/>
    <w:basedOn w:val="Sinlista"/>
    <w:rsid w:val="00374748"/>
    <w:pPr>
      <w:numPr>
        <w:numId w:val="14"/>
      </w:numPr>
    </w:pPr>
  </w:style>
  <w:style w:type="numbering" w:customStyle="1" w:styleId="Listaactual2">
    <w:name w:val="Lista actual2"/>
    <w:rsid w:val="00374748"/>
    <w:pPr>
      <w:numPr>
        <w:numId w:val="17"/>
      </w:numPr>
    </w:pPr>
  </w:style>
  <w:style w:type="paragraph" w:customStyle="1" w:styleId="a2">
    <w:basedOn w:val="Ttulo1"/>
    <w:next w:val="Normal"/>
    <w:uiPriority w:val="39"/>
    <w:unhideWhenUsed/>
    <w:qFormat/>
    <w:rsid w:val="00374748"/>
    <w:pPr>
      <w:keepLines/>
      <w:suppressAutoHyphens w:val="0"/>
      <w:spacing w:before="480" w:line="276" w:lineRule="auto"/>
      <w:ind w:leftChars="0" w:left="0" w:firstLineChars="0" w:firstLine="0"/>
      <w:jc w:val="left"/>
      <w:textDirection w:val="lrTb"/>
      <w:textAlignment w:val="auto"/>
      <w:outlineLvl w:val="9"/>
    </w:pPr>
    <w:rPr>
      <w:rFonts w:ascii="Cambria" w:hAnsi="Cambria"/>
      <w:b/>
      <w:bCs/>
      <w:color w:val="365F91"/>
      <w:position w:val="0"/>
      <w:szCs w:val="28"/>
      <w:lang w:eastAsia="es-AR"/>
    </w:rPr>
  </w:style>
  <w:style w:type="paragraph" w:styleId="Sinespaciado">
    <w:name w:val="No Spacing"/>
    <w:uiPriority w:val="1"/>
    <w:qFormat/>
    <w:rsid w:val="00374748"/>
    <w:pPr>
      <w:ind w:firstLine="0"/>
    </w:pPr>
    <w:rPr>
      <w:rFonts w:ascii="Arial" w:hAnsi="Arial"/>
      <w:szCs w:val="22"/>
      <w:lang w:val="es-ES_tradnl" w:eastAsia="es-ES"/>
    </w:rPr>
  </w:style>
  <w:style w:type="character" w:customStyle="1" w:styleId="textoverde1">
    <w:name w:val="textoverde1"/>
    <w:rsid w:val="00374748"/>
    <w:rPr>
      <w:rFonts w:ascii="Verdana" w:hAnsi="Verdana" w:hint="default"/>
      <w:b w:val="0"/>
      <w:bCs w:val="0"/>
      <w:i w:val="0"/>
      <w:iCs w:val="0"/>
      <w:strike w:val="0"/>
      <w:dstrike w:val="0"/>
      <w:color w:val="2A7286"/>
      <w:sz w:val="16"/>
      <w:szCs w:val="16"/>
      <w:u w:val="none"/>
      <w:effect w:val="none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37474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Ttulo42">
    <w:name w:val="Título 42"/>
    <w:basedOn w:val="Normal"/>
    <w:next w:val="Normal"/>
    <w:rsid w:val="000758D1"/>
    <w:pPr>
      <w:keepNext/>
      <w:widowControl w:val="0"/>
      <w:suppressAutoHyphens w:val="0"/>
      <w:spacing w:line="240" w:lineRule="atLeast"/>
      <w:ind w:leftChars="0" w:left="709" w:firstLineChars="0" w:firstLine="0"/>
      <w:jc w:val="both"/>
      <w:textDirection w:val="lrTb"/>
      <w:textAlignment w:val="auto"/>
      <w:outlineLvl w:val="9"/>
    </w:pPr>
    <w:rPr>
      <w:rFonts w:ascii="Arial Narrow" w:hAnsi="Arial Narrow"/>
      <w:b/>
      <w:smallCaps/>
      <w:position w:val="0"/>
      <w:sz w:val="22"/>
      <w:lang w:val="es-ES_tradnl" w:eastAsia="es-MX"/>
    </w:rPr>
  </w:style>
  <w:style w:type="paragraph" w:customStyle="1" w:styleId="Textoindependiente22">
    <w:name w:val="Texto independiente 22"/>
    <w:basedOn w:val="Normal"/>
    <w:rsid w:val="000758D1"/>
    <w:pPr>
      <w:widowControl w:val="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/>
      <w:position w:val="0"/>
      <w:lang w:val="es-ES_tradnl"/>
    </w:rPr>
  </w:style>
  <w:style w:type="paragraph" w:customStyle="1" w:styleId="Sangra2detindependiente2">
    <w:name w:val="Sangría 2 de t. independiente2"/>
    <w:basedOn w:val="Normal"/>
    <w:rsid w:val="000758D1"/>
    <w:pPr>
      <w:suppressAutoHyphens w:val="0"/>
      <w:overflowPunct w:val="0"/>
      <w:autoSpaceDE w:val="0"/>
      <w:autoSpaceDN w:val="0"/>
      <w:adjustRightInd w:val="0"/>
      <w:spacing w:line="240" w:lineRule="exact"/>
      <w:ind w:leftChars="0" w:left="709" w:firstLineChars="0" w:firstLine="0"/>
      <w:jc w:val="both"/>
      <w:textDirection w:val="lrTb"/>
      <w:textAlignment w:val="baseline"/>
      <w:outlineLvl w:val="9"/>
    </w:pPr>
    <w:rPr>
      <w:rFonts w:ascii="Arial" w:hAnsi="Arial"/>
      <w:position w:val="0"/>
    </w:rPr>
  </w:style>
  <w:style w:type="paragraph" w:customStyle="1" w:styleId="a3">
    <w:basedOn w:val="Ttulo1"/>
    <w:next w:val="Normal"/>
    <w:uiPriority w:val="39"/>
    <w:unhideWhenUsed/>
    <w:qFormat/>
    <w:rsid w:val="000758D1"/>
    <w:pPr>
      <w:keepLines/>
      <w:suppressAutoHyphens w:val="0"/>
      <w:spacing w:before="480" w:line="276" w:lineRule="auto"/>
      <w:ind w:leftChars="0" w:left="0" w:firstLineChars="0" w:firstLine="0"/>
      <w:jc w:val="left"/>
      <w:textDirection w:val="lrTb"/>
      <w:textAlignment w:val="auto"/>
      <w:outlineLvl w:val="9"/>
    </w:pPr>
    <w:rPr>
      <w:rFonts w:ascii="Cambria" w:hAnsi="Cambria"/>
      <w:b/>
      <w:bCs/>
      <w:color w:val="365F91"/>
      <w:position w:val="0"/>
      <w:szCs w:val="28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odemostdf@gmail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EtdiPnzrBUKz4NbrYVgzmxir9A==">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1118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y CC</dc:creator>
  <cp:lastModifiedBy>Usuario</cp:lastModifiedBy>
  <cp:revision>2</cp:revision>
  <cp:lastPrinted>2021-11-11T15:50:00Z</cp:lastPrinted>
  <dcterms:created xsi:type="dcterms:W3CDTF">2021-11-11T21:41:00Z</dcterms:created>
  <dcterms:modified xsi:type="dcterms:W3CDTF">2021-11-11T21:41:00Z</dcterms:modified>
</cp:coreProperties>
</file>